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73f0443" w14:textId="73f044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12 октября 2018 года № 564. Зарегистрирован в Министерстве юстиции Республики Казахстан 16 октября 2018 года № 17553.</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5 Закона Республики Казахстан от 27 июля 2007 года "Об образовании"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w:t>
      </w:r>
      <w:r>
        <w:rPr>
          <w:rFonts w:ascii="Times New Roman"/>
          <w:b/>
          <w:i w:val="false"/>
          <w:color w:val="000000"/>
          <w:sz w:val="28"/>
        </w:rPr>
        <w:t>ПРИКАЗЫВАЮ</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Типовые правила</w:t>
      </w:r>
      <w:r>
        <w:rPr>
          <w:rFonts w:ascii="Times New Roman"/>
          <w:b w:val="false"/>
          <w:i w:val="false"/>
          <w:color w:val="000000"/>
          <w:sz w:val="28"/>
        </w:rPr>
        <w:t xml:space="preserve">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w:t>
      </w:r>
    </w:p>
    <w:bookmarkEnd w:id="1"/>
    <w:bookmarkStart w:name="z6" w:id="2"/>
    <w:p>
      <w:pPr>
        <w:spacing w:after="0"/>
        <w:ind w:left="0"/>
        <w:jc w:val="both"/>
      </w:pPr>
      <w:r>
        <w:rPr>
          <w:rFonts w:ascii="Times New Roman"/>
          <w:b w:val="false"/>
          <w:i w:val="false"/>
          <w:color w:val="000000"/>
          <w:sz w:val="28"/>
        </w:rPr>
        <w:t>
      2. Департаменту дошкольного и среднего образования Министерства образования и науки Республики Казахстан (Каринова Ш.Т.) в установленном законодательством Республики Казахстан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 </w:t>
      </w:r>
    </w:p>
    <w:bookmarkEnd w:id="3"/>
    <w:bookmarkStart w:name="z8" w:id="4"/>
    <w:p>
      <w:pPr>
        <w:spacing w:after="0"/>
        <w:ind w:left="0"/>
        <w:jc w:val="both"/>
      </w:pPr>
      <w:r>
        <w:rPr>
          <w:rFonts w:ascii="Times New Roman"/>
          <w:b w:val="false"/>
          <w:i w:val="false"/>
          <w:color w:val="000000"/>
          <w:sz w:val="28"/>
        </w:rPr>
        <w:t>
      2) в течение десяти календарных дней со дня государственной регистрации настоящего приказа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"Республиканский центр правовой информации" для официального опубликования и включения в Эталонный контрольный банк нормативных правовых актов Республики Казахстан;</w:t>
      </w:r>
    </w:p>
    <w:bookmarkEnd w:id="4"/>
    <w:bookmarkStart w:name="z9" w:id="5"/>
    <w:p>
      <w:pPr>
        <w:spacing w:after="0"/>
        <w:ind w:left="0"/>
        <w:jc w:val="both"/>
      </w:pPr>
      <w:r>
        <w:rPr>
          <w:rFonts w:ascii="Times New Roman"/>
          <w:b w:val="false"/>
          <w:i w:val="false"/>
          <w:color w:val="000000"/>
          <w:sz w:val="28"/>
        </w:rPr>
        <w:t>
      3) размещение настоящего приказа на интернет-ресурсе Министерства образования и науки Республики Казахстан после его официального опубликования;</w:t>
      </w:r>
    </w:p>
    <w:bookmarkEnd w:id="5"/>
    <w:bookmarkStart w:name="z10" w:id="6"/>
    <w:p>
      <w:pPr>
        <w:spacing w:after="0"/>
        <w:ind w:left="0"/>
        <w:jc w:val="both"/>
      </w:pPr>
      <w:r>
        <w:rPr>
          <w:rFonts w:ascii="Times New Roman"/>
          <w:b w:val="false"/>
          <w:i w:val="false"/>
          <w:color w:val="000000"/>
          <w:sz w:val="28"/>
        </w:rPr>
        <w:t>
      4) в течение десяти рабочих дней после государственной регистрации настоящего приказа представление в Департамент юридической службы Министерства образования и науки Республики Казахстан сведений об исполнении мероприятий, предусмотренных подпунктами 1), 2) и 3) настоящего пункта.</w:t>
      </w:r>
    </w:p>
    <w:bookmarkEnd w:id="6"/>
    <w:bookmarkStart w:name="z11" w:id="7"/>
    <w:p>
      <w:pPr>
        <w:spacing w:after="0"/>
        <w:ind w:left="0"/>
        <w:jc w:val="both"/>
      </w:pPr>
      <w:r>
        <w:rPr>
          <w:rFonts w:ascii="Times New Roman"/>
          <w:b w:val="false"/>
          <w:i w:val="false"/>
          <w:color w:val="000000"/>
          <w:sz w:val="28"/>
        </w:rPr>
        <w:t>
      3. Контроль за исполнением настоящего приказа возложить на вице-министра образования и науки Республики Казахстан Суханбердиеву Э.А.</w:t>
      </w:r>
    </w:p>
    <w:bookmarkEnd w:id="7"/>
    <w:bookmarkStart w:name="z12" w:id="8"/>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образования и науки </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Е. Сагадиев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w:t>
            </w:r>
            <w:r>
              <w:br/>
            </w:r>
            <w:r>
              <w:rPr>
                <w:rFonts w:ascii="Times New Roman"/>
                <w:b w:val="false"/>
                <w:i w:val="false"/>
                <w:color w:val="000000"/>
                <w:sz w:val="20"/>
              </w:rPr>
              <w:t>приказом Министра</w:t>
            </w:r>
            <w:r>
              <w:br/>
            </w:r>
            <w:r>
              <w:rPr>
                <w:rFonts w:ascii="Times New Roman"/>
                <w:b w:val="false"/>
                <w:i w:val="false"/>
                <w:color w:val="000000"/>
                <w:sz w:val="20"/>
              </w:rPr>
              <w:t>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октября 2018 года № 564</w:t>
            </w:r>
          </w:p>
        </w:tc>
      </w:tr>
    </w:tbl>
    <w:bookmarkStart w:name="z15" w:id="9"/>
    <w:p>
      <w:pPr>
        <w:spacing w:after="0"/>
        <w:ind w:left="0"/>
        <w:jc w:val="left"/>
      </w:pPr>
      <w:r>
        <w:rPr>
          <w:rFonts w:ascii="Times New Roman"/>
          <w:b/>
          <w:i w:val="false"/>
          <w:color w:val="000000"/>
        </w:rPr>
        <w:t xml:space="preserve">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bookmarkEnd w:id="9"/>
    <w:bookmarkStart w:name="z16" w:id="10"/>
    <w:p>
      <w:pPr>
        <w:spacing w:after="0"/>
        <w:ind w:left="0"/>
        <w:jc w:val="left"/>
      </w:pPr>
      <w:r>
        <w:rPr>
          <w:rFonts w:ascii="Times New Roman"/>
          <w:b/>
          <w:i w:val="false"/>
          <w:color w:val="000000"/>
        </w:rPr>
        <w:t xml:space="preserve"> Глава 1. Общие положения</w:t>
      </w:r>
    </w:p>
    <w:bookmarkEnd w:id="10"/>
    <w:bookmarkStart w:name="z17" w:id="11"/>
    <w:p>
      <w:pPr>
        <w:spacing w:after="0"/>
        <w:ind w:left="0"/>
        <w:jc w:val="both"/>
      </w:pPr>
      <w:r>
        <w:rPr>
          <w:rFonts w:ascii="Times New Roman"/>
          <w:b w:val="false"/>
          <w:i w:val="false"/>
          <w:color w:val="000000"/>
          <w:sz w:val="28"/>
        </w:rPr>
        <w:t xml:space="preserve">
      1. Настоящие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–Типовые правила) разработаны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5 Закона Республики Казахстан от 27 июля 2007 года "Об образовании" (далее – Закон)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которые определяют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 организации образования), а также порядок оказания государственных услуг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и "Прием документов для перевода детей между организациями начального, основного среднего, общего среднего образования.</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8" w:id="12"/>
    <w:p>
      <w:pPr>
        <w:spacing w:after="0"/>
        <w:ind w:left="0"/>
        <w:jc w:val="both"/>
      </w:pPr>
      <w:r>
        <w:rPr>
          <w:rFonts w:ascii="Times New Roman"/>
          <w:b w:val="false"/>
          <w:i w:val="false"/>
          <w:color w:val="000000"/>
          <w:sz w:val="28"/>
        </w:rPr>
        <w:t>
      2. Организации образования осуществляют прием на обучение в соответствии с Конституцией Республики Казахстан, Законом, настоящими Правилами, иными нормативными правовыми актами, а также разработанными на их основе уставами организаций образования.</w:t>
      </w:r>
    </w:p>
    <w:bookmarkEnd w:id="12"/>
    <w:bookmarkStart w:name="z19" w:id="13"/>
    <w:p>
      <w:pPr>
        <w:spacing w:after="0"/>
        <w:ind w:left="0"/>
        <w:jc w:val="both"/>
      </w:pPr>
      <w:r>
        <w:rPr>
          <w:rFonts w:ascii="Times New Roman"/>
          <w:b w:val="false"/>
          <w:i w:val="false"/>
          <w:color w:val="000000"/>
          <w:sz w:val="28"/>
        </w:rPr>
        <w:t>
      3. Зачисление в число обучающихся производится на основании приказа руководителя организации образования.</w:t>
      </w:r>
    </w:p>
    <w:bookmarkEnd w:id="13"/>
    <w:bookmarkStart w:name="z20" w:id="14"/>
    <w:p>
      <w:pPr>
        <w:spacing w:after="0"/>
        <w:ind w:left="0"/>
        <w:jc w:val="both"/>
      </w:pPr>
      <w:r>
        <w:rPr>
          <w:rFonts w:ascii="Times New Roman"/>
          <w:b w:val="false"/>
          <w:i w:val="false"/>
          <w:color w:val="000000"/>
          <w:sz w:val="28"/>
        </w:rPr>
        <w:t>
      4. Не допускается комплектование классов по уровню подготовки и степени развития обучающихся.</w:t>
      </w:r>
    </w:p>
    <w:bookmarkEnd w:id="14"/>
    <w:bookmarkStart w:name="z21" w:id="15"/>
    <w:p>
      <w:pPr>
        <w:spacing w:after="0"/>
        <w:ind w:left="0"/>
        <w:jc w:val="both"/>
      </w:pPr>
      <w:r>
        <w:rPr>
          <w:rFonts w:ascii="Times New Roman"/>
          <w:b w:val="false"/>
          <w:i w:val="false"/>
          <w:color w:val="000000"/>
          <w:sz w:val="28"/>
        </w:rPr>
        <w:t xml:space="preserve">
      5. При приеме обучающихся в организации образования руководители организаций образования заключают с родителями или иными законными представителями детей или обучающихся договора на оказание образовательных услуг в соответствии с </w:t>
      </w:r>
      <w:r>
        <w:rPr>
          <w:rFonts w:ascii="Times New Roman"/>
          <w:b w:val="false"/>
          <w:i w:val="false"/>
          <w:color w:val="000000"/>
          <w:sz w:val="28"/>
        </w:rPr>
        <w:t>типовым договором</w:t>
      </w:r>
      <w:r>
        <w:rPr>
          <w:rFonts w:ascii="Times New Roman"/>
          <w:b w:val="false"/>
          <w:i w:val="false"/>
          <w:color w:val="000000"/>
          <w:sz w:val="28"/>
        </w:rPr>
        <w:t xml:space="preserve"> оказания образовательных услуг, утвержденным приказом Министра образования и науки Республики Казахстан от 28 января 2016 года № 93, (зарегистрирован в Реестре государственной регистрации нормативных правовых актов под № 13227).</w:t>
      </w:r>
    </w:p>
    <w:bookmarkEnd w:id="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Исключен приказом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23" w:id="16"/>
    <w:p>
      <w:pPr>
        <w:spacing w:after="0"/>
        <w:ind w:left="0"/>
        <w:jc w:val="both"/>
      </w:pPr>
      <w:r>
        <w:rPr>
          <w:rFonts w:ascii="Times New Roman"/>
          <w:b w:val="false"/>
          <w:i w:val="false"/>
          <w:color w:val="000000"/>
          <w:sz w:val="28"/>
        </w:rPr>
        <w:t>
      7. Родители или иные законные представители ребенка или обучающегося выбирают организации образования с учетом желания, индивидуальных склонностей и особенностей ребенка или обучающегося и в соответствии с условиями приема.</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4" w:id="17"/>
    <w:p>
      <w:pPr>
        <w:spacing w:after="0"/>
        <w:ind w:left="0"/>
        <w:jc w:val="both"/>
      </w:pPr>
      <w:r>
        <w:rPr>
          <w:rFonts w:ascii="Times New Roman"/>
          <w:b w:val="false"/>
          <w:i w:val="false"/>
          <w:color w:val="000000"/>
          <w:sz w:val="28"/>
        </w:rPr>
        <w:t>
      8. В случае отказа в приеме на обучение в организацию образования, родители или иные законные представители обучающегося обращаются по месту жительства в местные органы управления образованием.</w:t>
      </w:r>
    </w:p>
    <w:bookmarkEnd w:id="17"/>
    <w:bookmarkStart w:name="z25" w:id="18"/>
    <w:p>
      <w:pPr>
        <w:spacing w:after="0"/>
        <w:ind w:left="0"/>
        <w:jc w:val="left"/>
      </w:pPr>
      <w:r>
        <w:rPr>
          <w:rFonts w:ascii="Times New Roman"/>
          <w:b/>
          <w:i w:val="false"/>
          <w:color w:val="000000"/>
        </w:rPr>
        <w:t xml:space="preserve"> Глава 2.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bookmarkEnd w:id="18"/>
    <w:bookmarkStart w:name="z26" w:id="19"/>
    <w:p>
      <w:pPr>
        <w:spacing w:after="0"/>
        <w:ind w:left="0"/>
        <w:jc w:val="both"/>
      </w:pPr>
      <w:r>
        <w:rPr>
          <w:rFonts w:ascii="Times New Roman"/>
          <w:b w:val="false"/>
          <w:i w:val="false"/>
          <w:color w:val="000000"/>
          <w:sz w:val="28"/>
        </w:rPr>
        <w:t>
      9. Организации образования, реализующие общеобразовательные учебные программы начального образования, обеспечивают прием в первый класс детей шести лет и детей, которым в текущем календарном году исполняется шесть лет, с обеспечением доступа всех детей, проживающих на территории обслуживания организации образования, независимо от уровня подготовки.</w:t>
      </w:r>
    </w:p>
    <w:bookmarkEnd w:id="19"/>
    <w:p>
      <w:pPr>
        <w:spacing w:after="0"/>
        <w:ind w:left="0"/>
        <w:jc w:val="both"/>
      </w:pPr>
      <w:r>
        <w:rPr>
          <w:rFonts w:ascii="Times New Roman"/>
          <w:b w:val="false"/>
          <w:i w:val="false"/>
          <w:color w:val="000000"/>
          <w:sz w:val="28"/>
        </w:rPr>
        <w:t>
      Территория обслуживания организации образования утверждается приказом органов управления образованием городов республиканского значения, столицы, районов (городов областного значения).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9 -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58" w:id="20"/>
    <w:p>
      <w:pPr>
        <w:spacing w:after="0"/>
        <w:ind w:left="0"/>
        <w:jc w:val="both"/>
      </w:pPr>
      <w:r>
        <w:rPr>
          <w:rFonts w:ascii="Times New Roman"/>
          <w:b w:val="false"/>
          <w:i w:val="false"/>
          <w:color w:val="000000"/>
          <w:sz w:val="28"/>
        </w:rPr>
        <w:t>
      9-1. Прием документов и выдача результатов оказания государственной услуги осуществляются посредством веб-портала "электронного правительства" (далее – портал) и на бумажном носителе через организации начального, основного среднего, общего среднего образования ( далее – услугодатель).</w:t>
      </w:r>
    </w:p>
    <w:bookmarkEnd w:id="20"/>
    <w:bookmarkStart w:name="z59" w:id="21"/>
    <w:p>
      <w:pPr>
        <w:spacing w:after="0"/>
        <w:ind w:left="0"/>
        <w:jc w:val="both"/>
      </w:pPr>
      <w:r>
        <w:rPr>
          <w:rFonts w:ascii="Times New Roman"/>
          <w:b w:val="false"/>
          <w:i w:val="false"/>
          <w:color w:val="000000"/>
          <w:sz w:val="28"/>
        </w:rPr>
        <w:t>
      Для получения государственной услуги родители или иные законные представители ребенка (далее - услугополучатель) предоставляют услугодателю перечень документов согласно в приложению 1 к Типовым правилам.</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9-1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0" w:id="22"/>
    <w:p>
      <w:pPr>
        <w:spacing w:after="0"/>
        <w:ind w:left="0"/>
        <w:jc w:val="both"/>
      </w:pPr>
      <w:r>
        <w:rPr>
          <w:rFonts w:ascii="Times New Roman"/>
          <w:b w:val="false"/>
          <w:i w:val="false"/>
          <w:color w:val="000000"/>
          <w:sz w:val="28"/>
        </w:rPr>
        <w:t>
      9-2. Прием документов от родителей или иных законных представителей ребенка, поступающих в первый класс организаций образования, реализующих общеобразовательные учебные программы начального образования, производится с 1 апреля по 1 августа текущего календарного года.</w:t>
      </w:r>
    </w:p>
    <w:bookmarkEnd w:id="22"/>
    <w:p>
      <w:pPr>
        <w:spacing w:after="0"/>
        <w:ind w:left="0"/>
        <w:jc w:val="both"/>
      </w:pPr>
      <w:r>
        <w:rPr>
          <w:rFonts w:ascii="Times New Roman"/>
          <w:b w:val="false"/>
          <w:i w:val="false"/>
          <w:color w:val="000000"/>
          <w:sz w:val="28"/>
        </w:rPr>
        <w:t>
      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социального, природного и техногенного характера на определенной территории, прием документов в первый класс организаций образования производится не позднее 20 августа текущего года.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9-2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07.08.2020 </w:t>
      </w:r>
      <w:r>
        <w:rPr>
          <w:rFonts w:ascii="Times New Roman"/>
          <w:b w:val="false"/>
          <w:i w:val="false"/>
          <w:color w:val="000000"/>
          <w:sz w:val="28"/>
        </w:rPr>
        <w:t>№ 332</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61" w:id="23"/>
    <w:p>
      <w:pPr>
        <w:spacing w:after="0"/>
        <w:ind w:left="0"/>
        <w:jc w:val="both"/>
      </w:pPr>
      <w:r>
        <w:rPr>
          <w:rFonts w:ascii="Times New Roman"/>
          <w:b w:val="false"/>
          <w:i w:val="false"/>
          <w:color w:val="000000"/>
          <w:sz w:val="28"/>
        </w:rPr>
        <w:t>
      9-3. Услугополучателю, обратившемуся посредством портала в "личный кабинет", направляется уведомление о принятии запроса для оказания государственной услуги с указанием даты и времени получения результата государственной услуги (прием документов либо мотивированный отказ).</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9-3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2" w:id="24"/>
    <w:p>
      <w:pPr>
        <w:spacing w:after="0"/>
        <w:ind w:left="0"/>
        <w:jc w:val="both"/>
      </w:pPr>
      <w:r>
        <w:rPr>
          <w:rFonts w:ascii="Times New Roman"/>
          <w:b w:val="false"/>
          <w:i w:val="false"/>
          <w:color w:val="000000"/>
          <w:sz w:val="28"/>
        </w:rPr>
        <w:t>
      9-4. При обращении через портал в "личный кабинет" услугополучателя в течение одного рабочего дня поступает уведомление о зачислении ребенка с 1 сентября текущего года в организацию образования, в форме электронного документа, подписанного электронной цифровой подписью (далее - ЭЦП) уполномоченного лица услугодателя либо мотивированный отказ.</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3" w:id="25"/>
    <w:p>
      <w:pPr>
        <w:spacing w:after="0"/>
        <w:ind w:left="0"/>
        <w:jc w:val="both"/>
      </w:pPr>
      <w:r>
        <w:rPr>
          <w:rFonts w:ascii="Times New Roman"/>
          <w:b w:val="false"/>
          <w:i w:val="false"/>
          <w:color w:val="000000"/>
          <w:sz w:val="28"/>
        </w:rPr>
        <w:t>
      9-5. Услугодатель при зачислении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bookmarkEnd w:id="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9-5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4" w:id="26"/>
    <w:p>
      <w:pPr>
        <w:spacing w:after="0"/>
        <w:ind w:left="0"/>
        <w:jc w:val="both"/>
      </w:pPr>
      <w:r>
        <w:rPr>
          <w:rFonts w:ascii="Times New Roman"/>
          <w:b w:val="false"/>
          <w:i w:val="false"/>
          <w:color w:val="000000"/>
          <w:sz w:val="28"/>
        </w:rPr>
        <w:t>
      9-6. При подаче заявки на бумажном носителе через услугодателя работник услугодателя регистрирует документы и в течение одного рабочего дня выдает услугополучателю расписку по форме, согласно приложению 1 к Типовым правилам, о том, что ребенок будет принят с 1 сентября текущего года или о мотивированном отказе.</w:t>
      </w:r>
    </w:p>
    <w:bookmarkEnd w:id="26"/>
    <w:bookmarkStart w:name="z65" w:id="27"/>
    <w:p>
      <w:pPr>
        <w:spacing w:after="0"/>
        <w:ind w:left="0"/>
        <w:jc w:val="both"/>
      </w:pPr>
      <w:r>
        <w:rPr>
          <w:rFonts w:ascii="Times New Roman"/>
          <w:b w:val="false"/>
          <w:i w:val="false"/>
          <w:color w:val="000000"/>
          <w:sz w:val="28"/>
        </w:rPr>
        <w:t>
      В случае подачи заявки на бумажном носителе, услугодатель при зачислении ребенка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bookmarkEnd w:id="27"/>
    <w:p>
      <w:pPr>
        <w:spacing w:after="0"/>
        <w:ind w:left="0"/>
        <w:jc w:val="both"/>
      </w:pPr>
      <w:r>
        <w:rPr>
          <w:rFonts w:ascii="Times New Roman"/>
          <w:b w:val="false"/>
          <w:i w:val="false"/>
          <w:color w:val="000000"/>
          <w:sz w:val="28"/>
        </w:rPr>
        <w:t>
      Приказ о зачислении в первый класс издается организацией образования не ранее 25 августа текущего года.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74" w:id="28"/>
    <w:p>
      <w:pPr>
        <w:spacing w:after="0"/>
        <w:ind w:left="0"/>
        <w:jc w:val="both"/>
      </w:pPr>
      <w:r>
        <w:rPr>
          <w:rFonts w:ascii="Times New Roman"/>
          <w:b w:val="false"/>
          <w:i w:val="false"/>
          <w:color w:val="000000"/>
          <w:sz w:val="28"/>
        </w:rPr>
        <w:t>
      9-7. При приеме детей в первый класс гимназий и лицеев проводятся экзамены до 15 июня календарного года, сроки, формы и задания, которых определяются организациями образования самостоятельно.</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Типовые правила дополнены пунктом 9-7 в соответствии с приказом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34" w:id="29"/>
    <w:p>
      <w:pPr>
        <w:spacing w:after="0"/>
        <w:ind w:left="0"/>
        <w:jc w:val="both"/>
      </w:pPr>
      <w:r>
        <w:rPr>
          <w:rFonts w:ascii="Times New Roman"/>
          <w:b w:val="false"/>
          <w:i w:val="false"/>
          <w:color w:val="000000"/>
          <w:sz w:val="28"/>
        </w:rPr>
        <w:t xml:space="preserve">
      10. Прием документов для перевода детей между организациями начального, основного среднего, общего среднего образования осуществляется в каникулярный период (за исключением наличия решения суда, переезда в другой населенный пункт, выезда за пределы Республики Казахстан), в соответствии с государственной услугой "Прием документов для перевода детей между организациями начального, основного среднего, общего среднего образования" согласно </w:t>
      </w:r>
      <w:r>
        <w:rPr>
          <w:rFonts w:ascii="Times New Roman"/>
          <w:b w:val="false"/>
          <w:i w:val="false"/>
          <w:color w:val="000000"/>
          <w:sz w:val="28"/>
        </w:rPr>
        <w:t>приложению 2</w:t>
      </w:r>
      <w:r>
        <w:rPr>
          <w:rFonts w:ascii="Times New Roman"/>
          <w:b w:val="false"/>
          <w:i w:val="false"/>
          <w:color w:val="000000"/>
          <w:sz w:val="28"/>
        </w:rPr>
        <w:t xml:space="preserve"> к Типовым правилам через портал или услугодателя на бумажном носителе.</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10 -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67" w:id="30"/>
    <w:p>
      <w:pPr>
        <w:spacing w:after="0"/>
        <w:ind w:left="0"/>
        <w:jc w:val="both"/>
      </w:pPr>
      <w:r>
        <w:rPr>
          <w:rFonts w:ascii="Times New Roman"/>
          <w:b w:val="false"/>
          <w:i w:val="false"/>
          <w:color w:val="000000"/>
          <w:sz w:val="28"/>
        </w:rPr>
        <w:t>
      10-1. Для получения государственной услуги "Прием документов для перевода детей между организациями начального, основного среднего, общего среднего образования" услугополучатель подает через портал или на бумажном носителе перечень документов, указанных в стандарте госуслуг в приложении 2 к Типовым правилам.</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10-1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8" w:id="31"/>
    <w:p>
      <w:pPr>
        <w:spacing w:after="0"/>
        <w:ind w:left="0"/>
        <w:jc w:val="both"/>
      </w:pPr>
      <w:r>
        <w:rPr>
          <w:rFonts w:ascii="Times New Roman"/>
          <w:b w:val="false"/>
          <w:i w:val="false"/>
          <w:color w:val="000000"/>
          <w:sz w:val="28"/>
        </w:rPr>
        <w:t>
      10-2 В случае обращения через портал в "личный кабинет" услугополучателя приходит уведомление о переводе обучающегося из одной организации в другую организацию образования,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подписанное электронной цифровой подписью (далее - ЭЦП) уполномоченного лица услугодателя, при отказе оказании государственной услуги - о мотивированном отказе с указанием причин отказа.</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10-2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70" w:id="32"/>
    <w:p>
      <w:pPr>
        <w:spacing w:after="0"/>
        <w:ind w:left="0"/>
        <w:jc w:val="both"/>
      </w:pPr>
      <w:r>
        <w:rPr>
          <w:rFonts w:ascii="Times New Roman"/>
          <w:b w:val="false"/>
          <w:i w:val="false"/>
          <w:color w:val="000000"/>
          <w:sz w:val="28"/>
        </w:rPr>
        <w:t>
      10-3. При приеме от услугополучателя документов на бумажном носителе услугодателем выдается открепительный талон о выбытии для предоставления его в организацию прибытия,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или мотивированный отказ.</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10-3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71" w:id="33"/>
    <w:p>
      <w:pPr>
        <w:spacing w:after="0"/>
        <w:ind w:left="0"/>
        <w:jc w:val="both"/>
      </w:pPr>
      <w:r>
        <w:rPr>
          <w:rFonts w:ascii="Times New Roman"/>
          <w:b w:val="false"/>
          <w:i w:val="false"/>
          <w:color w:val="000000"/>
          <w:sz w:val="28"/>
        </w:rPr>
        <w:t>
      10-4. В случае получения услуги на бумажном носителе услугодатель, к которому прибывает обучающийся, предоставляет открепительный талон о прибытии, в котором указывается его фамилия, имя, отчество (при его наличии), дата рождения, класс, язык обучения, школа (почтовый адрес, телефон, электронный адрес (официальный интернет ресурс).</w:t>
      </w:r>
    </w:p>
    <w:bookmarkEnd w:id="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72" w:id="34"/>
    <w:p>
      <w:pPr>
        <w:spacing w:after="0"/>
        <w:ind w:left="0"/>
        <w:jc w:val="both"/>
      </w:pPr>
      <w:r>
        <w:rPr>
          <w:rFonts w:ascii="Times New Roman"/>
          <w:b w:val="false"/>
          <w:i w:val="false"/>
          <w:color w:val="000000"/>
          <w:sz w:val="28"/>
        </w:rPr>
        <w:t>
      10-5. Оригинал открепительного талона о прибытии (документы выдаются после предоставления оригинала открепительного талона о прибытии в другую организацию среднего образования) предоставляется в ту организацию среднего образования из которой выбывает обучающийся для получения документов (личное дело обучающегося).</w:t>
      </w:r>
    </w:p>
    <w:bookmarkEnd w:id="34"/>
    <w:p>
      <w:pPr>
        <w:spacing w:after="0"/>
        <w:ind w:left="0"/>
        <w:jc w:val="both"/>
      </w:pPr>
      <w:r>
        <w:rPr>
          <w:rFonts w:ascii="Times New Roman"/>
          <w:b w:val="false"/>
          <w:i w:val="false"/>
          <w:color w:val="000000"/>
          <w:sz w:val="28"/>
        </w:rPr>
        <w:t>
      Услугодатель выдает услугополучателю документы на руки (личное дело обучающегося). Услугополучатель предоставляет документы (личное дело) в организацию образования в которую прибывает.</w:t>
      </w:r>
    </w:p>
    <w:p>
      <w:pPr>
        <w:spacing w:after="0"/>
        <w:ind w:left="0"/>
        <w:jc w:val="both"/>
      </w:pPr>
      <w:r>
        <w:rPr>
          <w:rFonts w:ascii="Times New Roman"/>
          <w:b w:val="false"/>
          <w:i w:val="false"/>
          <w:color w:val="000000"/>
          <w:sz w:val="28"/>
        </w:rPr>
        <w:t>
       Организации образования издают приказы и проводят сверку о зачислении/отчислении обучающегося в/из организации среднего образования.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10-5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73" w:id="35"/>
    <w:p>
      <w:pPr>
        <w:spacing w:after="0"/>
        <w:ind w:left="0"/>
        <w:jc w:val="both"/>
      </w:pPr>
      <w:r>
        <w:rPr>
          <w:rFonts w:ascii="Times New Roman"/>
          <w:b w:val="false"/>
          <w:i w:val="false"/>
          <w:color w:val="000000"/>
          <w:sz w:val="28"/>
        </w:rPr>
        <w:t>
      10-6. В случае переполненности класс-комплектов и несоответствия срокам подачи заявления, установленным в настоящих правилах услугодатель, отказывает в приеме заявления.</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74" w:id="36"/>
    <w:p>
      <w:pPr>
        <w:spacing w:after="0"/>
        <w:ind w:left="0"/>
        <w:jc w:val="both"/>
      </w:pPr>
      <w:r>
        <w:rPr>
          <w:rFonts w:ascii="Times New Roman"/>
          <w:b w:val="false"/>
          <w:i w:val="false"/>
          <w:color w:val="000000"/>
          <w:sz w:val="28"/>
        </w:rPr>
        <w:t xml:space="preserve">
      10-7.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w:t>
      </w:r>
      <w:r>
        <w:rPr>
          <w:rFonts w:ascii="Times New Roman"/>
          <w:b w:val="false"/>
          <w:i w:val="false"/>
          <w:color w:val="000000"/>
          <w:sz w:val="28"/>
        </w:rPr>
        <w:t>пункта 2</w:t>
      </w:r>
      <w:r>
        <w:rPr>
          <w:rFonts w:ascii="Times New Roman"/>
          <w:b w:val="false"/>
          <w:i w:val="false"/>
          <w:color w:val="000000"/>
          <w:sz w:val="28"/>
        </w:rPr>
        <w:t xml:space="preserve"> статьи 5 Закона.</w:t>
      </w:r>
    </w:p>
    <w:bookmarkEnd w:id="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10-7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6" w:id="37"/>
    <w:p>
      <w:pPr>
        <w:spacing w:after="0"/>
        <w:ind w:left="0"/>
        <w:jc w:val="both"/>
      </w:pPr>
      <w:r>
        <w:rPr>
          <w:rFonts w:ascii="Times New Roman"/>
          <w:b w:val="false"/>
          <w:i w:val="false"/>
          <w:color w:val="000000"/>
          <w:sz w:val="28"/>
        </w:rPr>
        <w:t>
      11. Прием обучающихся во вторые, третьи, четвертые, пятые, шестые, седьмые, восьмые, девятые классы организаций образования, реализующих общеобразовательные учебные программы начального и основного среднего образования, осуществляется с обеспечением доступа обучающихся, проживающих на территории обслуживания организации образования.</w:t>
      </w:r>
    </w:p>
    <w:bookmarkEnd w:id="37"/>
    <w:bookmarkStart w:name="z37" w:id="38"/>
    <w:p>
      <w:pPr>
        <w:spacing w:after="0"/>
        <w:ind w:left="0"/>
        <w:jc w:val="both"/>
      </w:pPr>
      <w:r>
        <w:rPr>
          <w:rFonts w:ascii="Times New Roman"/>
          <w:b w:val="false"/>
          <w:i w:val="false"/>
          <w:color w:val="000000"/>
          <w:sz w:val="28"/>
        </w:rPr>
        <w:t>
      12. Прием обучающихся в десятые, одиннадцатые (двенадцатые) классы организаций образования, реализующих общеобразовательные учебные программы общего среднего образования, осуществляется с обеспечением доступа обучающихся, проживающих на территории обслуживания организации образования, и на основании личного заявления обучающихся либо заявления их родителей или иных законных представителей, а также наличия документа государственного образца об основном среднем образовании.</w:t>
      </w:r>
    </w:p>
    <w:bookmarkEnd w:id="38"/>
    <w:p>
      <w:pPr>
        <w:spacing w:after="0"/>
        <w:ind w:left="0"/>
        <w:jc w:val="both"/>
      </w:pPr>
      <w:r>
        <w:rPr>
          <w:rFonts w:ascii="Times New Roman"/>
          <w:b w:val="false"/>
          <w:i w:val="false"/>
          <w:color w:val="000000"/>
          <w:sz w:val="28"/>
        </w:rPr>
        <w:t>
      Прием заявлений производится до 15 августа календарного года.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12 - в редакции приказа Министра образования и науки РК от 03.06.2021 </w:t>
      </w:r>
      <w:r>
        <w:rPr>
          <w:rFonts w:ascii="Times New Roman"/>
          <w:b w:val="false"/>
          <w:i w:val="false"/>
          <w:color w:val="000000"/>
          <w:sz w:val="28"/>
        </w:rPr>
        <w:t>№ 275</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39" w:id="39"/>
    <w:p>
      <w:pPr>
        <w:spacing w:after="0"/>
        <w:ind w:left="0"/>
        <w:jc w:val="both"/>
      </w:pPr>
      <w:r>
        <w:rPr>
          <w:rFonts w:ascii="Times New Roman"/>
          <w:b w:val="false"/>
          <w:i w:val="false"/>
          <w:color w:val="000000"/>
          <w:sz w:val="28"/>
        </w:rPr>
        <w:t>
      13. Прием обучающихся в десятые, одиннадцатые классы гимназий, лицеев осуществляется в соответствии с уставом гимназии, лицея на основании личного заявления обучающихся либо заявления их родителей или иных законных представителей и наличия документа государственного образца об основном среднем образовании без учета территории обслуживания данных видов организаций образования.</w:t>
      </w:r>
    </w:p>
    <w:bookmarkEnd w:id="39"/>
    <w:bookmarkStart w:name="z40" w:id="40"/>
    <w:p>
      <w:pPr>
        <w:spacing w:after="0"/>
        <w:ind w:left="0"/>
        <w:jc w:val="both"/>
      </w:pPr>
      <w:r>
        <w:rPr>
          <w:rFonts w:ascii="Times New Roman"/>
          <w:b w:val="false"/>
          <w:i w:val="false"/>
          <w:color w:val="000000"/>
          <w:sz w:val="28"/>
        </w:rPr>
        <w:t>
      14. Гимназии и лицеи формируют общеобразовательные классы для обеспечения получения обязательного объема знаний, определенных государственными общеобязательными стандартами образования Республики Казахстан, с обеспечением доступа обучающихся, проживающих на территории обслуживания организации образования.</w:t>
      </w:r>
    </w:p>
    <w:bookmarkEnd w:id="40"/>
    <w:bookmarkStart w:name="z75" w:id="41"/>
    <w:p>
      <w:pPr>
        <w:spacing w:after="0"/>
        <w:ind w:left="0"/>
        <w:jc w:val="both"/>
      </w:pPr>
      <w:r>
        <w:rPr>
          <w:rFonts w:ascii="Times New Roman"/>
          <w:b w:val="false"/>
          <w:i w:val="false"/>
          <w:color w:val="000000"/>
          <w:sz w:val="28"/>
        </w:rPr>
        <w:t xml:space="preserve">
      15. Прием на обучение в специализированные организации образования производится на конкурсной основе (далее-конкурс). </w:t>
      </w:r>
    </w:p>
    <w:bookmarkEnd w:id="41"/>
    <w:bookmarkStart w:name="z76" w:id="42"/>
    <w:p>
      <w:pPr>
        <w:spacing w:after="0"/>
        <w:ind w:left="0"/>
        <w:jc w:val="both"/>
      </w:pPr>
      <w:r>
        <w:rPr>
          <w:rFonts w:ascii="Times New Roman"/>
          <w:b w:val="false"/>
          <w:i w:val="false"/>
          <w:color w:val="000000"/>
          <w:sz w:val="28"/>
        </w:rPr>
        <w:t xml:space="preserve">
      Специализированная организация образования на своем интернет-ресурсе размещает квоту, позволяющую осуществить формирование класс-комплектов при проведении конкурсного отбора. </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15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7" w:id="43"/>
    <w:p>
      <w:pPr>
        <w:spacing w:after="0"/>
        <w:ind w:left="0"/>
        <w:jc w:val="both"/>
      </w:pPr>
      <w:r>
        <w:rPr>
          <w:rFonts w:ascii="Times New Roman"/>
          <w:b w:val="false"/>
          <w:i w:val="false"/>
          <w:color w:val="000000"/>
          <w:sz w:val="28"/>
        </w:rPr>
        <w:t>
      16. Прием документов для участия в конкурсе от родителя или иного законного представителя ребенка, поступающего в специализированную организацию образования, проводится с 1 февраля по 15 апреля текущего календарного года, дополнительные сроки устанавливаются уполномоченным органом в области образования Республики Казахстан.</w:t>
      </w:r>
    </w:p>
    <w:bookmarkEnd w:id="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16 -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78" w:id="44"/>
    <w:p>
      <w:pPr>
        <w:spacing w:after="0"/>
        <w:ind w:left="0"/>
        <w:jc w:val="both"/>
      </w:pPr>
      <w:r>
        <w:rPr>
          <w:rFonts w:ascii="Times New Roman"/>
          <w:b w:val="false"/>
          <w:i w:val="false"/>
          <w:color w:val="000000"/>
          <w:sz w:val="28"/>
        </w:rPr>
        <w:t>
      17. Приказом руководителя специализированной организации образования назначается ответственное лицо для приема документов. Ответственное лицо несет ответственность за создание электронной базы претендентов (наименование специализированной организации образования, ФИО, ИИН, класс, язык обучения, электронный адрес, копии дипломов (при наличии)) на участие в конкурсе.</w:t>
      </w:r>
    </w:p>
    <w:bookmarkEnd w:id="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17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9" w:id="45"/>
    <w:p>
      <w:pPr>
        <w:spacing w:after="0"/>
        <w:ind w:left="0"/>
        <w:jc w:val="both"/>
      </w:pPr>
      <w:r>
        <w:rPr>
          <w:rFonts w:ascii="Times New Roman"/>
          <w:b w:val="false"/>
          <w:i w:val="false"/>
          <w:color w:val="000000"/>
          <w:sz w:val="28"/>
        </w:rPr>
        <w:t>
      18. Для участия в конкурсе родитель или иной законный представитель ребенка в установленные сроки проходят регистрацию на интернет-ресурсе специализированной организации образования или предоставляют ответственному лицу специализированной организации образования следующие документы:</w:t>
      </w:r>
    </w:p>
    <w:bookmarkEnd w:id="45"/>
    <w:bookmarkStart w:name="z276" w:id="46"/>
    <w:p>
      <w:pPr>
        <w:spacing w:after="0"/>
        <w:ind w:left="0"/>
        <w:jc w:val="both"/>
      </w:pPr>
      <w:r>
        <w:rPr>
          <w:rFonts w:ascii="Times New Roman"/>
          <w:b w:val="false"/>
          <w:i w:val="false"/>
          <w:color w:val="000000"/>
          <w:sz w:val="28"/>
        </w:rPr>
        <w:t>
      1) заявление от родителя или иного законного представителя ребенка;</w:t>
      </w:r>
    </w:p>
    <w:bookmarkEnd w:id="46"/>
    <w:bookmarkStart w:name="z277" w:id="47"/>
    <w:p>
      <w:pPr>
        <w:spacing w:after="0"/>
        <w:ind w:left="0"/>
        <w:jc w:val="both"/>
      </w:pPr>
      <w:r>
        <w:rPr>
          <w:rFonts w:ascii="Times New Roman"/>
          <w:b w:val="false"/>
          <w:i w:val="false"/>
          <w:color w:val="000000"/>
          <w:sz w:val="28"/>
        </w:rPr>
        <w:t>
      2) копия свидетельства о рождении ребенка с указанием ИИН;</w:t>
      </w:r>
    </w:p>
    <w:bookmarkEnd w:id="47"/>
    <w:bookmarkStart w:name="z278" w:id="48"/>
    <w:p>
      <w:pPr>
        <w:spacing w:after="0"/>
        <w:ind w:left="0"/>
        <w:jc w:val="both"/>
      </w:pPr>
      <w:r>
        <w:rPr>
          <w:rFonts w:ascii="Times New Roman"/>
          <w:b w:val="false"/>
          <w:i w:val="false"/>
          <w:color w:val="000000"/>
          <w:sz w:val="28"/>
        </w:rPr>
        <w:t>
      3) справка ребенка с места учебы с фото, заверенная печатью организации, с указанием электронного адреса претендента;</w:t>
      </w:r>
    </w:p>
    <w:bookmarkEnd w:id="48"/>
    <w:bookmarkStart w:name="z279" w:id="49"/>
    <w:p>
      <w:pPr>
        <w:spacing w:after="0"/>
        <w:ind w:left="0"/>
        <w:jc w:val="both"/>
      </w:pPr>
      <w:r>
        <w:rPr>
          <w:rFonts w:ascii="Times New Roman"/>
          <w:b w:val="false"/>
          <w:i w:val="false"/>
          <w:color w:val="000000"/>
          <w:sz w:val="28"/>
        </w:rPr>
        <w:t>
      4) фотография ребенка размером 3х4 в количестве 2 штук;</w:t>
      </w:r>
    </w:p>
    <w:bookmarkEnd w:id="49"/>
    <w:bookmarkStart w:name="z280" w:id="50"/>
    <w:p>
      <w:pPr>
        <w:spacing w:after="0"/>
        <w:ind w:left="0"/>
        <w:jc w:val="both"/>
      </w:pPr>
      <w:r>
        <w:rPr>
          <w:rFonts w:ascii="Times New Roman"/>
          <w:b w:val="false"/>
          <w:i w:val="false"/>
          <w:color w:val="000000"/>
          <w:sz w:val="28"/>
        </w:rPr>
        <w:t xml:space="preserve">
      5) копии документов, подтверждающих принадлежность к социально уязвимым категориям населения. </w:t>
      </w:r>
    </w:p>
    <w:bookmarkEnd w:id="50"/>
    <w:bookmarkStart w:name="z281" w:id="51"/>
    <w:p>
      <w:pPr>
        <w:spacing w:after="0"/>
        <w:ind w:left="0"/>
        <w:jc w:val="both"/>
      </w:pPr>
      <w:r>
        <w:rPr>
          <w:rFonts w:ascii="Times New Roman"/>
          <w:b w:val="false"/>
          <w:i w:val="false"/>
          <w:color w:val="000000"/>
          <w:sz w:val="28"/>
        </w:rPr>
        <w:t>
      При наличии информационной системы документы, указанные в настоящем пункте предоставляются в электронном формате. В случае отсутствия информационной системы, сканированные документы направляются на электронный адрес или предоставляются в бумажном формате в канцелярию специализированной организации образования.</w:t>
      </w:r>
    </w:p>
    <w:bookmarkEnd w:id="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18 -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282" w:id="52"/>
    <w:p>
      <w:pPr>
        <w:spacing w:after="0"/>
        <w:ind w:left="0"/>
        <w:jc w:val="both"/>
      </w:pPr>
      <w:r>
        <w:rPr>
          <w:rFonts w:ascii="Times New Roman"/>
          <w:b w:val="false"/>
          <w:i w:val="false"/>
          <w:color w:val="000000"/>
          <w:sz w:val="28"/>
        </w:rPr>
        <w:t>
      18-1. К социально уязвимым категориям населения, из числа которых будут отобраны 15% обучающихся от общего количества принимаемых относятся:</w:t>
      </w:r>
    </w:p>
    <w:bookmarkEnd w:id="52"/>
    <w:p>
      <w:pPr>
        <w:spacing w:after="0"/>
        <w:ind w:left="0"/>
        <w:jc w:val="both"/>
      </w:pPr>
      <w:r>
        <w:rPr>
          <w:rFonts w:ascii="Times New Roman"/>
          <w:b w:val="false"/>
          <w:i w:val="false"/>
          <w:color w:val="000000"/>
          <w:sz w:val="28"/>
        </w:rPr>
        <w:t>
      дети из семей из сельской местности, получающих государственную адресную социальную помощь;</w:t>
      </w:r>
    </w:p>
    <w:p>
      <w:pPr>
        <w:spacing w:after="0"/>
        <w:ind w:left="0"/>
        <w:jc w:val="both"/>
      </w:pPr>
      <w:r>
        <w:rPr>
          <w:rFonts w:ascii="Times New Roman"/>
          <w:b w:val="false"/>
          <w:i w:val="false"/>
          <w:color w:val="000000"/>
          <w:sz w:val="28"/>
        </w:rPr>
        <w:t>
      дети, где один из родителей имеет инвалидность первой группы;</w:t>
      </w:r>
    </w:p>
    <w:p>
      <w:pPr>
        <w:spacing w:after="0"/>
        <w:ind w:left="0"/>
        <w:jc w:val="both"/>
      </w:pPr>
      <w:r>
        <w:rPr>
          <w:rFonts w:ascii="Times New Roman"/>
          <w:b w:val="false"/>
          <w:i w:val="false"/>
          <w:color w:val="000000"/>
          <w:sz w:val="28"/>
        </w:rPr>
        <w:t xml:space="preserve">
      семьям, имеющим или воспитывающим ребенка c инвалидностью; </w:t>
      </w:r>
    </w:p>
    <w:p>
      <w:pPr>
        <w:spacing w:after="0"/>
        <w:ind w:left="0"/>
        <w:jc w:val="both"/>
      </w:pPr>
      <w:r>
        <w:rPr>
          <w:rFonts w:ascii="Times New Roman"/>
          <w:b w:val="false"/>
          <w:i w:val="false"/>
          <w:color w:val="000000"/>
          <w:sz w:val="28"/>
        </w:rPr>
        <w:t>
      дети-сироты и дети, оставшиеся без попечения родителей;</w:t>
      </w:r>
    </w:p>
    <w:p>
      <w:pPr>
        <w:spacing w:after="0"/>
        <w:ind w:left="0"/>
        <w:jc w:val="both"/>
      </w:pPr>
      <w:r>
        <w:rPr>
          <w:rFonts w:ascii="Times New Roman"/>
          <w:b w:val="false"/>
          <w:i w:val="false"/>
          <w:color w:val="000000"/>
          <w:sz w:val="28"/>
        </w:rPr>
        <w:t xml:space="preserve">
      дети-сироты, дети, оставшиеся без попечения родителей, проживающие в семьях; </w:t>
      </w:r>
    </w:p>
    <w:p>
      <w:pPr>
        <w:spacing w:after="0"/>
        <w:ind w:left="0"/>
        <w:jc w:val="both"/>
      </w:pPr>
      <w:r>
        <w:rPr>
          <w:rFonts w:ascii="Times New Roman"/>
          <w:b w:val="false"/>
          <w:i w:val="false"/>
          <w:color w:val="000000"/>
          <w:sz w:val="28"/>
        </w:rPr>
        <w:t>
      дети из семей, требующих экстренной помощи в результате чрезвычайных ситуаций;</w:t>
      </w:r>
    </w:p>
    <w:p>
      <w:pPr>
        <w:spacing w:after="0"/>
        <w:ind w:left="0"/>
        <w:jc w:val="both"/>
      </w:pPr>
      <w:r>
        <w:rPr>
          <w:rFonts w:ascii="Times New Roman"/>
          <w:b w:val="false"/>
          <w:i w:val="false"/>
          <w:color w:val="000000"/>
          <w:sz w:val="28"/>
        </w:rPr>
        <w:t xml:space="preserve">
      семьям, лишившимся жилища в результате экологических бедствий, чрезвычайных ситуаций природного и техногенного характера; </w:t>
      </w:r>
    </w:p>
    <w:p>
      <w:pPr>
        <w:spacing w:after="0"/>
        <w:ind w:left="0"/>
        <w:jc w:val="both"/>
      </w:pPr>
      <w:r>
        <w:rPr>
          <w:rFonts w:ascii="Times New Roman"/>
          <w:b w:val="false"/>
          <w:i w:val="false"/>
          <w:color w:val="000000"/>
          <w:sz w:val="28"/>
        </w:rPr>
        <w:t>
      семьям лиц, погибших (умерших) при исполнении государственных или общественных обязанностей, воинской службы, при подготовке или осуществлении полета в космическое пространство.</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18-1 в соответствии с приказом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85" w:id="53"/>
    <w:p>
      <w:pPr>
        <w:spacing w:after="0"/>
        <w:ind w:left="0"/>
        <w:jc w:val="both"/>
      </w:pPr>
      <w:r>
        <w:rPr>
          <w:rFonts w:ascii="Times New Roman"/>
          <w:b w:val="false"/>
          <w:i w:val="false"/>
          <w:color w:val="000000"/>
          <w:sz w:val="28"/>
        </w:rPr>
        <w:t>
      19. Основанием для отказа в приеме документов может являться подача заявления об участии в Конкурсе позже установленных сроков или неполный пакет документов.</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19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6" w:id="54"/>
    <w:p>
      <w:pPr>
        <w:spacing w:after="0"/>
        <w:ind w:left="0"/>
        <w:jc w:val="both"/>
      </w:pPr>
      <w:r>
        <w:rPr>
          <w:rFonts w:ascii="Times New Roman"/>
          <w:b w:val="false"/>
          <w:i w:val="false"/>
          <w:color w:val="000000"/>
          <w:sz w:val="28"/>
        </w:rPr>
        <w:t>
      20. После завершения приема документов в течение 2 рабочих дней ответственное лицо каждой специализированной организации образования передает электронную базу обучающихся для участия в конкурсе Центру "Дарын" для разработки тестовых материалов.</w:t>
      </w:r>
    </w:p>
    <w:bookmarkEnd w:id="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20 -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87" w:id="55"/>
    <w:p>
      <w:pPr>
        <w:spacing w:after="0"/>
        <w:ind w:left="0"/>
        <w:jc w:val="both"/>
      </w:pPr>
      <w:r>
        <w:rPr>
          <w:rFonts w:ascii="Times New Roman"/>
          <w:b w:val="false"/>
          <w:i w:val="false"/>
          <w:color w:val="000000"/>
          <w:sz w:val="28"/>
        </w:rPr>
        <w:t>
      21. Приказом руководителя Центра "Дарын" определяется ответственное лицо для работы с электронными базами претендентов.</w:t>
      </w:r>
    </w:p>
    <w:bookmarkEnd w:id="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21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8" w:id="56"/>
    <w:p>
      <w:pPr>
        <w:spacing w:after="0"/>
        <w:ind w:left="0"/>
        <w:jc w:val="both"/>
      </w:pPr>
      <w:r>
        <w:rPr>
          <w:rFonts w:ascii="Times New Roman"/>
          <w:b w:val="false"/>
          <w:i w:val="false"/>
          <w:color w:val="000000"/>
          <w:sz w:val="28"/>
        </w:rPr>
        <w:t>
      22. Для организации и проведения конкурса для приема на обучение Центром "Дарын" создается конкурсная комиссия.</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22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9" w:id="57"/>
    <w:p>
      <w:pPr>
        <w:spacing w:after="0"/>
        <w:ind w:left="0"/>
        <w:jc w:val="both"/>
      </w:pPr>
      <w:r>
        <w:rPr>
          <w:rFonts w:ascii="Times New Roman"/>
          <w:b w:val="false"/>
          <w:i w:val="false"/>
          <w:color w:val="000000"/>
          <w:sz w:val="28"/>
        </w:rPr>
        <w:t>
      23. В состав конкурсной комиссии входят председатель конкурсной комиссии, сотрудники территориальных органов Комитета по обеспечению качества в сфере образования и науки Министерства образования и науки Республики Казахстан, учебно-методического совета Центра "Дарын", специальных мониторинговых групп, представителей общественных организаций в области образования.</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23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0" w:id="58"/>
    <w:p>
      <w:pPr>
        <w:spacing w:after="0"/>
        <w:ind w:left="0"/>
        <w:jc w:val="both"/>
      </w:pPr>
      <w:r>
        <w:rPr>
          <w:rFonts w:ascii="Times New Roman"/>
          <w:b w:val="false"/>
          <w:i w:val="false"/>
          <w:color w:val="000000"/>
          <w:sz w:val="28"/>
        </w:rPr>
        <w:t>
      24. Председатель конкурсной комиссии выбирается из числа членов комиссии. Количество членов комиссии должно составлять нечетное число, но не менее семи человек.</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24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1" w:id="59"/>
    <w:p>
      <w:pPr>
        <w:spacing w:after="0"/>
        <w:ind w:left="0"/>
        <w:jc w:val="both"/>
      </w:pPr>
      <w:r>
        <w:rPr>
          <w:rFonts w:ascii="Times New Roman"/>
          <w:b w:val="false"/>
          <w:i w:val="false"/>
          <w:color w:val="000000"/>
          <w:sz w:val="28"/>
        </w:rPr>
        <w:t>
      25. Специализированной организацией образования утверждаются квоты:</w:t>
      </w:r>
    </w:p>
    <w:bookmarkEnd w:id="59"/>
    <w:bookmarkStart w:name="z284" w:id="60"/>
    <w:p>
      <w:pPr>
        <w:spacing w:after="0"/>
        <w:ind w:left="0"/>
        <w:jc w:val="both"/>
      </w:pPr>
      <w:r>
        <w:rPr>
          <w:rFonts w:ascii="Times New Roman"/>
          <w:b w:val="false"/>
          <w:i w:val="false"/>
          <w:color w:val="000000"/>
          <w:sz w:val="28"/>
        </w:rPr>
        <w:t>
      1) в размере 10% от общего количества обучающихся, принимаемых в 7 классы, для победителей национальной интеллектуальной олимпиады из сельских школ "Mың бала";</w:t>
      </w:r>
    </w:p>
    <w:bookmarkEnd w:id="60"/>
    <w:bookmarkStart w:name="z285" w:id="61"/>
    <w:p>
      <w:pPr>
        <w:spacing w:after="0"/>
        <w:ind w:left="0"/>
        <w:jc w:val="both"/>
      </w:pPr>
      <w:r>
        <w:rPr>
          <w:rFonts w:ascii="Times New Roman"/>
          <w:b w:val="false"/>
          <w:i w:val="false"/>
          <w:color w:val="000000"/>
          <w:sz w:val="28"/>
        </w:rPr>
        <w:t>
      2) в размере 15% от общего количества обучающихся, принимаемых в 5, 6, 7, 8 и 10 классы, для социально уязвимых категории населения, указанных в пункте 18-1) настоящих Правил.</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25 -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286" w:id="62"/>
    <w:p>
      <w:pPr>
        <w:spacing w:after="0"/>
        <w:ind w:left="0"/>
        <w:jc w:val="both"/>
      </w:pPr>
      <w:r>
        <w:rPr>
          <w:rFonts w:ascii="Times New Roman"/>
          <w:b w:val="false"/>
          <w:i w:val="false"/>
          <w:color w:val="000000"/>
          <w:sz w:val="28"/>
        </w:rPr>
        <w:t>
      25-1. Обучающиеся, указанные в пункте 25 к настоящим правилам, принимаемые в 5, 6, 7, 8 и 10 классы, обеспечиваются питанием за счет бюджетных средств по решению местных исполнительных/представительных органов и/или органом управления организацией образования всех форм собственности.</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25-1 в соответствии с приказом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287" w:id="63"/>
    <w:p>
      <w:pPr>
        <w:spacing w:after="0"/>
        <w:ind w:left="0"/>
        <w:jc w:val="both"/>
      </w:pPr>
      <w:r>
        <w:rPr>
          <w:rFonts w:ascii="Times New Roman"/>
          <w:b w:val="false"/>
          <w:i w:val="false"/>
          <w:color w:val="000000"/>
          <w:sz w:val="28"/>
        </w:rPr>
        <w:t>
      25-2. После завершения приема документов конкурсная комиссия проверяет предоставленные документы на соответствие критериям отбора и запрашивает оригиналы подтверждающих документов.</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25-2 в соответствии с приказом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92" w:id="64"/>
    <w:p>
      <w:pPr>
        <w:spacing w:after="0"/>
        <w:ind w:left="0"/>
        <w:jc w:val="both"/>
      </w:pPr>
      <w:r>
        <w:rPr>
          <w:rFonts w:ascii="Times New Roman"/>
          <w:b w:val="false"/>
          <w:i w:val="false"/>
          <w:color w:val="000000"/>
          <w:sz w:val="28"/>
        </w:rPr>
        <w:t>
      26. Конкурсные материалы для проведения отбора в специализированные организации образования разрабатываются и утверждаются учебно-методическим советом Центра "Дарын".</w:t>
      </w:r>
    </w:p>
    <w:bookmarkEnd w:id="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3" w:id="65"/>
    <w:p>
      <w:pPr>
        <w:spacing w:after="0"/>
        <w:ind w:left="0"/>
        <w:jc w:val="both"/>
      </w:pPr>
      <w:r>
        <w:rPr>
          <w:rFonts w:ascii="Times New Roman"/>
          <w:b w:val="false"/>
          <w:i w:val="false"/>
          <w:color w:val="000000"/>
          <w:sz w:val="28"/>
        </w:rPr>
        <w:t>
      27. Конкурс проводится в период с 15 мая по 15 июня, еженедельно в субботу и воскресенье. Дополнительные сроки проведения Конкурса устанавливаются уполномоченным органом в области образования Республики Казахстан до начала следующего учебного года.</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27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94" w:id="66"/>
    <w:p>
      <w:pPr>
        <w:spacing w:after="0"/>
        <w:ind w:left="0"/>
        <w:jc w:val="both"/>
      </w:pPr>
      <w:r>
        <w:rPr>
          <w:rFonts w:ascii="Times New Roman"/>
          <w:b w:val="false"/>
          <w:i w:val="false"/>
          <w:color w:val="000000"/>
          <w:sz w:val="28"/>
        </w:rPr>
        <w:t>
      28. График проведения конкурсного отбора размещается на интернет-ресурсах специализированных организаций образования и Центра "Дарын" за 10 рабочих дней до начало конкурса.</w:t>
      </w:r>
    </w:p>
    <w:bookmarkEnd w:id="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28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95" w:id="67"/>
    <w:p>
      <w:pPr>
        <w:spacing w:after="0"/>
        <w:ind w:left="0"/>
        <w:jc w:val="both"/>
      </w:pPr>
      <w:r>
        <w:rPr>
          <w:rFonts w:ascii="Times New Roman"/>
          <w:b w:val="false"/>
          <w:i w:val="false"/>
          <w:color w:val="000000"/>
          <w:sz w:val="28"/>
        </w:rPr>
        <w:t>
      29. Конкурс проходит в режиме оффлайн (в форме тестирования). Проведение конкурса в электронном формате оператор согласовывает со специализированными организациями образования.</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29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96" w:id="68"/>
    <w:p>
      <w:pPr>
        <w:spacing w:after="0"/>
        <w:ind w:left="0"/>
        <w:jc w:val="both"/>
      </w:pPr>
      <w:r>
        <w:rPr>
          <w:rFonts w:ascii="Times New Roman"/>
          <w:b w:val="false"/>
          <w:i w:val="false"/>
          <w:color w:val="000000"/>
          <w:sz w:val="28"/>
        </w:rPr>
        <w:t>
      30. Тестовые материалы для проведения конкурса доставляются в специализированные организации образования в бумажном варианте, (запломбированные) сотрудниками Центра "Дарын" за день до начала проведения конкурса.</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30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7" w:id="69"/>
    <w:p>
      <w:pPr>
        <w:spacing w:after="0"/>
        <w:ind w:left="0"/>
        <w:jc w:val="both"/>
      </w:pPr>
      <w:r>
        <w:rPr>
          <w:rFonts w:ascii="Times New Roman"/>
          <w:b w:val="false"/>
          <w:i w:val="false"/>
          <w:color w:val="000000"/>
          <w:sz w:val="28"/>
        </w:rPr>
        <w:t>
      31. Конкурс проходит в каждом регионе на базе специализированной организации образования, заранее определяемой Центром "Дарын" по согласованию с местными исполнительными органами. Конкурс и подведение итогов проводится среди претендентов на зачисление в специализированную организацию образования в разрезе каждой специализированной организации образования.</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31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8" w:id="70"/>
    <w:p>
      <w:pPr>
        <w:spacing w:after="0"/>
        <w:ind w:left="0"/>
        <w:jc w:val="both"/>
      </w:pPr>
      <w:r>
        <w:rPr>
          <w:rFonts w:ascii="Times New Roman"/>
          <w:b w:val="false"/>
          <w:i w:val="false"/>
          <w:color w:val="000000"/>
          <w:sz w:val="28"/>
        </w:rPr>
        <w:t>
      32. Для обеспечения прозрачности приема обучающихся в специализированной организации образования устанавливаются системы видеонаблюдения и аудиозаписи, используемые для запуска в здание, аудитории и места проведения конкурсного отбора. Специализированная организация образования оснащается техническим оборудованием для проведения Конкурса.</w:t>
      </w:r>
    </w:p>
    <w:bookmarkEnd w:id="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32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9" w:id="71"/>
    <w:p>
      <w:pPr>
        <w:spacing w:after="0"/>
        <w:ind w:left="0"/>
        <w:jc w:val="both"/>
      </w:pPr>
      <w:r>
        <w:rPr>
          <w:rFonts w:ascii="Times New Roman"/>
          <w:b w:val="false"/>
          <w:i w:val="false"/>
          <w:color w:val="000000"/>
          <w:sz w:val="28"/>
        </w:rPr>
        <w:t>
      33. Тестирование для поступающих:</w:t>
      </w:r>
    </w:p>
    <w:bookmarkEnd w:id="71"/>
    <w:bookmarkStart w:name="z289" w:id="72"/>
    <w:p>
      <w:pPr>
        <w:spacing w:after="0"/>
        <w:ind w:left="0"/>
        <w:jc w:val="both"/>
      </w:pPr>
      <w:r>
        <w:rPr>
          <w:rFonts w:ascii="Times New Roman"/>
          <w:b w:val="false"/>
          <w:i w:val="false"/>
          <w:color w:val="000000"/>
          <w:sz w:val="28"/>
        </w:rPr>
        <w:t>
      1) в 7 класс включает 75 вопросов по предметам:</w:t>
      </w:r>
    </w:p>
    <w:bookmarkEnd w:id="72"/>
    <w:bookmarkStart w:name="z290" w:id="73"/>
    <w:p>
      <w:pPr>
        <w:spacing w:after="0"/>
        <w:ind w:left="0"/>
        <w:jc w:val="both"/>
      </w:pPr>
      <w:r>
        <w:rPr>
          <w:rFonts w:ascii="Times New Roman"/>
          <w:b w:val="false"/>
          <w:i w:val="false"/>
          <w:color w:val="000000"/>
          <w:sz w:val="28"/>
        </w:rPr>
        <w:t>
      математика и логика – 55 вопросов;</w:t>
      </w:r>
    </w:p>
    <w:bookmarkEnd w:id="73"/>
    <w:bookmarkStart w:name="z291" w:id="74"/>
    <w:p>
      <w:pPr>
        <w:spacing w:after="0"/>
        <w:ind w:left="0"/>
        <w:jc w:val="both"/>
      </w:pPr>
      <w:r>
        <w:rPr>
          <w:rFonts w:ascii="Times New Roman"/>
          <w:b w:val="false"/>
          <w:i w:val="false"/>
          <w:color w:val="000000"/>
          <w:sz w:val="28"/>
        </w:rPr>
        <w:t xml:space="preserve">
      грамотность чтения – 10 вопросов; </w:t>
      </w:r>
    </w:p>
    <w:bookmarkEnd w:id="74"/>
    <w:bookmarkStart w:name="z292" w:id="75"/>
    <w:p>
      <w:pPr>
        <w:spacing w:after="0"/>
        <w:ind w:left="0"/>
        <w:jc w:val="both"/>
      </w:pPr>
      <w:r>
        <w:rPr>
          <w:rFonts w:ascii="Times New Roman"/>
          <w:b w:val="false"/>
          <w:i w:val="false"/>
          <w:color w:val="000000"/>
          <w:sz w:val="28"/>
        </w:rPr>
        <w:t>
      история Казахстана – 10 вопросов.</w:t>
      </w:r>
    </w:p>
    <w:bookmarkEnd w:id="75"/>
    <w:bookmarkStart w:name="z293" w:id="76"/>
    <w:p>
      <w:pPr>
        <w:spacing w:after="0"/>
        <w:ind w:left="0"/>
        <w:jc w:val="both"/>
      </w:pPr>
      <w:r>
        <w:rPr>
          <w:rFonts w:ascii="Times New Roman"/>
          <w:b w:val="false"/>
          <w:i w:val="false"/>
          <w:color w:val="000000"/>
          <w:sz w:val="28"/>
        </w:rPr>
        <w:t xml:space="preserve">
      2) в 6 класс включает 60 вопросов по предметам: </w:t>
      </w:r>
    </w:p>
    <w:bookmarkEnd w:id="76"/>
    <w:bookmarkStart w:name="z294" w:id="77"/>
    <w:p>
      <w:pPr>
        <w:spacing w:after="0"/>
        <w:ind w:left="0"/>
        <w:jc w:val="both"/>
      </w:pPr>
      <w:r>
        <w:rPr>
          <w:rFonts w:ascii="Times New Roman"/>
          <w:b w:val="false"/>
          <w:i w:val="false"/>
          <w:color w:val="000000"/>
          <w:sz w:val="28"/>
        </w:rPr>
        <w:t xml:space="preserve">
      математика и логика – 35 вопросов; </w:t>
      </w:r>
    </w:p>
    <w:bookmarkEnd w:id="77"/>
    <w:bookmarkStart w:name="z295" w:id="78"/>
    <w:p>
      <w:pPr>
        <w:spacing w:after="0"/>
        <w:ind w:left="0"/>
        <w:jc w:val="both"/>
      </w:pPr>
      <w:r>
        <w:rPr>
          <w:rFonts w:ascii="Times New Roman"/>
          <w:b w:val="false"/>
          <w:i w:val="false"/>
          <w:color w:val="000000"/>
          <w:sz w:val="28"/>
        </w:rPr>
        <w:t xml:space="preserve">
      грамотность чтения – 15 вопросов; </w:t>
      </w:r>
    </w:p>
    <w:bookmarkEnd w:id="78"/>
    <w:bookmarkStart w:name="z296" w:id="79"/>
    <w:p>
      <w:pPr>
        <w:spacing w:after="0"/>
        <w:ind w:left="0"/>
        <w:jc w:val="both"/>
      </w:pPr>
      <w:r>
        <w:rPr>
          <w:rFonts w:ascii="Times New Roman"/>
          <w:b w:val="false"/>
          <w:i w:val="false"/>
          <w:color w:val="000000"/>
          <w:sz w:val="28"/>
        </w:rPr>
        <w:t xml:space="preserve">
      история Казахстана – 10 вопросов. </w:t>
      </w:r>
    </w:p>
    <w:bookmarkEnd w:id="79"/>
    <w:bookmarkStart w:name="z297" w:id="80"/>
    <w:p>
      <w:pPr>
        <w:spacing w:after="0"/>
        <w:ind w:left="0"/>
        <w:jc w:val="both"/>
      </w:pPr>
      <w:r>
        <w:rPr>
          <w:rFonts w:ascii="Times New Roman"/>
          <w:b w:val="false"/>
          <w:i w:val="false"/>
          <w:color w:val="000000"/>
          <w:sz w:val="28"/>
        </w:rPr>
        <w:t xml:space="preserve">
      3) в 5 класс включает 40 вопросов по предметам: </w:t>
      </w:r>
    </w:p>
    <w:bookmarkEnd w:id="80"/>
    <w:bookmarkStart w:name="z298" w:id="81"/>
    <w:p>
      <w:pPr>
        <w:spacing w:after="0"/>
        <w:ind w:left="0"/>
        <w:jc w:val="both"/>
      </w:pPr>
      <w:r>
        <w:rPr>
          <w:rFonts w:ascii="Times New Roman"/>
          <w:b w:val="false"/>
          <w:i w:val="false"/>
          <w:color w:val="000000"/>
          <w:sz w:val="28"/>
        </w:rPr>
        <w:t xml:space="preserve">
      математика и логика – 30 вопросов; </w:t>
      </w:r>
    </w:p>
    <w:bookmarkEnd w:id="81"/>
    <w:bookmarkStart w:name="z299" w:id="82"/>
    <w:p>
      <w:pPr>
        <w:spacing w:after="0"/>
        <w:ind w:left="0"/>
        <w:jc w:val="both"/>
      </w:pPr>
      <w:r>
        <w:rPr>
          <w:rFonts w:ascii="Times New Roman"/>
          <w:b w:val="false"/>
          <w:i w:val="false"/>
          <w:color w:val="000000"/>
          <w:sz w:val="28"/>
        </w:rPr>
        <w:t>
      грамотность чтения – 10 вопросов.</w:t>
      </w:r>
    </w:p>
    <w:bookmarkEnd w:id="82"/>
    <w:bookmarkStart w:name="z300" w:id="83"/>
    <w:p>
      <w:pPr>
        <w:spacing w:after="0"/>
        <w:ind w:left="0"/>
        <w:jc w:val="both"/>
      </w:pPr>
      <w:r>
        <w:rPr>
          <w:rFonts w:ascii="Times New Roman"/>
          <w:b w:val="false"/>
          <w:i w:val="false"/>
          <w:color w:val="000000"/>
          <w:sz w:val="28"/>
        </w:rPr>
        <w:t xml:space="preserve">
      4) в 10 класс включает 95 вопросов по предметам: </w:t>
      </w:r>
    </w:p>
    <w:bookmarkEnd w:id="83"/>
    <w:bookmarkStart w:name="z301" w:id="84"/>
    <w:p>
      <w:pPr>
        <w:spacing w:after="0"/>
        <w:ind w:left="0"/>
        <w:jc w:val="both"/>
      </w:pPr>
      <w:r>
        <w:rPr>
          <w:rFonts w:ascii="Times New Roman"/>
          <w:b w:val="false"/>
          <w:i w:val="false"/>
          <w:color w:val="000000"/>
          <w:sz w:val="28"/>
        </w:rPr>
        <w:t>
      математика и логика – 60 вопросов;</w:t>
      </w:r>
    </w:p>
    <w:bookmarkEnd w:id="84"/>
    <w:bookmarkStart w:name="z302" w:id="85"/>
    <w:p>
      <w:pPr>
        <w:spacing w:after="0"/>
        <w:ind w:left="0"/>
        <w:jc w:val="both"/>
      </w:pPr>
      <w:r>
        <w:rPr>
          <w:rFonts w:ascii="Times New Roman"/>
          <w:b w:val="false"/>
          <w:i w:val="false"/>
          <w:color w:val="000000"/>
          <w:sz w:val="28"/>
        </w:rPr>
        <w:t>
      грамотность чтения – 10 вопросов;</w:t>
      </w:r>
    </w:p>
    <w:bookmarkEnd w:id="85"/>
    <w:bookmarkStart w:name="z303" w:id="86"/>
    <w:p>
      <w:pPr>
        <w:spacing w:after="0"/>
        <w:ind w:left="0"/>
        <w:jc w:val="both"/>
      </w:pPr>
      <w:r>
        <w:rPr>
          <w:rFonts w:ascii="Times New Roman"/>
          <w:b w:val="false"/>
          <w:i w:val="false"/>
          <w:color w:val="000000"/>
          <w:sz w:val="28"/>
        </w:rPr>
        <w:t>
      история Казахстана - 25 вопросов.</w:t>
      </w:r>
    </w:p>
    <w:bookmarkEnd w:id="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33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10" w:id="87"/>
    <w:p>
      <w:pPr>
        <w:spacing w:after="0"/>
        <w:ind w:left="0"/>
        <w:jc w:val="both"/>
      </w:pPr>
      <w:r>
        <w:rPr>
          <w:rFonts w:ascii="Times New Roman"/>
          <w:b w:val="false"/>
          <w:i w:val="false"/>
          <w:color w:val="000000"/>
          <w:sz w:val="28"/>
        </w:rPr>
        <w:t>
      34. Время, отведенное на тестирование в 7 классе составляет 120 минут, в 6 классе – 90 минут, в 5 классе – 60 минут, в 10 классе – 180 минут (в указанное время не входит время на раздачу тестовых материалов, заполнение секторов Листа ответов, а также время на разъяснительную работу).</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11" w:id="88"/>
    <w:p>
      <w:pPr>
        <w:spacing w:after="0"/>
        <w:ind w:left="0"/>
        <w:jc w:val="both"/>
      </w:pPr>
      <w:r>
        <w:rPr>
          <w:rFonts w:ascii="Times New Roman"/>
          <w:b w:val="false"/>
          <w:i w:val="false"/>
          <w:color w:val="000000"/>
          <w:sz w:val="28"/>
        </w:rPr>
        <w:t>
      35. При вычислении итоговых результатов теста количество правильных ответов умножается на коэффициент "4" (четыре), тогда как один неправильный ответ умножается на коэффициент "-1". Таким образом, высчитывается общий итог (4* правильных ответа +(-)* неправильный ответ= общему итоговому баллу).</w:t>
      </w:r>
    </w:p>
    <w:bookmarkEnd w:id="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35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2" w:id="89"/>
    <w:p>
      <w:pPr>
        <w:spacing w:after="0"/>
        <w:ind w:left="0"/>
        <w:jc w:val="both"/>
      </w:pPr>
      <w:r>
        <w:rPr>
          <w:rFonts w:ascii="Times New Roman"/>
          <w:b w:val="false"/>
          <w:i w:val="false"/>
          <w:color w:val="000000"/>
          <w:sz w:val="28"/>
        </w:rPr>
        <w:t>
      36. Обработка результатов проводится конкурсной комиссией при помощи сканирования листов ответа, получение результатов обеспечивается через единую систему проверки Центра "Дарын". Книжка-вопросник не рассматривается.</w:t>
      </w:r>
    </w:p>
    <w:bookmarkEnd w:id="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3" w:id="90"/>
    <w:p>
      <w:pPr>
        <w:spacing w:after="0"/>
        <w:ind w:left="0"/>
        <w:jc w:val="both"/>
      </w:pPr>
      <w:r>
        <w:rPr>
          <w:rFonts w:ascii="Times New Roman"/>
          <w:b w:val="false"/>
          <w:i w:val="false"/>
          <w:color w:val="000000"/>
          <w:sz w:val="28"/>
        </w:rPr>
        <w:t>
      37. Апелляция по результатам конкурсного отбора не проводится.</w:t>
      </w:r>
    </w:p>
    <w:bookmarkEnd w:id="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37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4" w:id="91"/>
    <w:p>
      <w:pPr>
        <w:spacing w:after="0"/>
        <w:ind w:left="0"/>
        <w:jc w:val="both"/>
      </w:pPr>
      <w:r>
        <w:rPr>
          <w:rFonts w:ascii="Times New Roman"/>
          <w:b w:val="false"/>
          <w:i w:val="false"/>
          <w:color w:val="000000"/>
          <w:sz w:val="28"/>
        </w:rPr>
        <w:t>
      38. Победители и призеры областного этапа диплома об участии в республиканских олимпиадах, проводимых Центром "Дарын", областными, городов Нур-Султан, Алматы, Шымкент управлениями образования при одинаковом количестве набранных баллов имеют преимущество при зачислении в специализированную организацию образования.</w:t>
      </w:r>
    </w:p>
    <w:bookmarkEnd w:id="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38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5" w:id="92"/>
    <w:p>
      <w:pPr>
        <w:spacing w:after="0"/>
        <w:ind w:left="0"/>
        <w:jc w:val="both"/>
      </w:pPr>
      <w:r>
        <w:rPr>
          <w:rFonts w:ascii="Times New Roman"/>
          <w:b w:val="false"/>
          <w:i w:val="false"/>
          <w:color w:val="000000"/>
          <w:sz w:val="28"/>
        </w:rPr>
        <w:t>
      39. Конкурсный отбор для претендентов, поступающих в специализированные организации образования, за исключением "Білім-инновация" лицейі", проводится в один тур (тестирование). Конкурсный отбор и прием в Білім-инновация" лицейі" проводится в порядке определенном Международным общественным фондом "Білім-инновация".</w:t>
      </w:r>
    </w:p>
    <w:bookmarkEnd w:id="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39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6" w:id="93"/>
    <w:p>
      <w:pPr>
        <w:spacing w:after="0"/>
        <w:ind w:left="0"/>
        <w:jc w:val="both"/>
      </w:pPr>
      <w:r>
        <w:rPr>
          <w:rFonts w:ascii="Times New Roman"/>
          <w:b w:val="false"/>
          <w:i w:val="false"/>
          <w:color w:val="000000"/>
          <w:sz w:val="28"/>
        </w:rPr>
        <w:t>
      40. Зачисление претендентов на обучение в специализированную организацию образования, в том числе указанных в подпункте 2) пункта 25 настоящих Правил, осуществляется от максимального количества баллов в соответствии с вакантными местами в разрезе специализированных организации образования.</w:t>
      </w:r>
    </w:p>
    <w:bookmarkEnd w:id="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40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17" w:id="94"/>
    <w:p>
      <w:pPr>
        <w:spacing w:after="0"/>
        <w:ind w:left="0"/>
        <w:jc w:val="both"/>
      </w:pPr>
      <w:r>
        <w:rPr>
          <w:rFonts w:ascii="Times New Roman"/>
          <w:b w:val="false"/>
          <w:i w:val="false"/>
          <w:color w:val="000000"/>
          <w:sz w:val="28"/>
        </w:rPr>
        <w:t>
      41. Итоги конкурсного отбора претендентов оформляются протоколом конкурсной комиссии и размещаются на интернет-ресурсах Центра "Дарын" и специализированной организации образования не позднее следующего дня после проведения конкурсного отбора.</w:t>
      </w:r>
    </w:p>
    <w:bookmarkEnd w:id="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41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8" w:id="95"/>
    <w:p>
      <w:pPr>
        <w:spacing w:after="0"/>
        <w:ind w:left="0"/>
        <w:jc w:val="both"/>
      </w:pPr>
      <w:r>
        <w:rPr>
          <w:rFonts w:ascii="Times New Roman"/>
          <w:b w:val="false"/>
          <w:i w:val="false"/>
          <w:color w:val="000000"/>
          <w:sz w:val="28"/>
        </w:rPr>
        <w:t>
      42. По итогам конкурса руководитель специализированной организации образования до начала учебного года издает приказ о зачислении претендентов, прошедших конкурсный отбор, в специализированную организацию образования.</w:t>
      </w:r>
    </w:p>
    <w:bookmarkEnd w:id="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42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19" w:id="96"/>
    <w:p>
      <w:pPr>
        <w:spacing w:after="0"/>
        <w:ind w:left="0"/>
        <w:jc w:val="both"/>
      </w:pPr>
      <w:r>
        <w:rPr>
          <w:rFonts w:ascii="Times New Roman"/>
          <w:b w:val="false"/>
          <w:i w:val="false"/>
          <w:color w:val="000000"/>
          <w:sz w:val="28"/>
        </w:rPr>
        <w:t>
      43. Конкурсной комиссией формируется резервный список претендентов из числа претендентов конкурса, не вошедших в основные вакансии, по сумме набранных баллов в порядке убывания и размещается на интернет-ресурсе специализированной организации образования.</w:t>
      </w:r>
    </w:p>
    <w:bookmarkEnd w:id="9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43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w:t>
      </w:r>
      <w:r>
        <w:rPr>
          <w:rFonts w:ascii="Times New Roman"/>
          <w:b w:val="false"/>
          <w:i w:val="false"/>
          <w:color w:val="000000"/>
          <w:sz w:val="28"/>
        </w:rPr>
        <w:t>№ 350</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20" w:id="97"/>
    <w:p>
      <w:pPr>
        <w:spacing w:after="0"/>
        <w:ind w:left="0"/>
        <w:jc w:val="both"/>
      </w:pPr>
      <w:r>
        <w:rPr>
          <w:rFonts w:ascii="Times New Roman"/>
          <w:b w:val="false"/>
          <w:i w:val="false"/>
          <w:color w:val="000000"/>
          <w:sz w:val="28"/>
        </w:rPr>
        <w:t>
      44. Претенденты, зачисленные в резервный список, могут быть приняты в специализированные организации образования в течение учебного года при наличии вакантных мест. Наличие вакантных мест размещается на интернет-ресурсе специализированной организации образования.</w:t>
      </w:r>
    </w:p>
    <w:bookmarkEnd w:id="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1" w:id="98"/>
    <w:p>
      <w:pPr>
        <w:spacing w:after="0"/>
        <w:ind w:left="0"/>
        <w:jc w:val="both"/>
      </w:pPr>
      <w:r>
        <w:rPr>
          <w:rFonts w:ascii="Times New Roman"/>
          <w:b w:val="false"/>
          <w:i w:val="false"/>
          <w:color w:val="000000"/>
          <w:sz w:val="28"/>
        </w:rPr>
        <w:t xml:space="preserve">
      45. При высвобождении мест в 8-11 классах специализированная организация образования проводит конкурсный отбор самостоятельно, но не более утвержденного количества учащихся в соответствии с Санитарно-эпидемиологическими требованиями к объектам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16 августа 2017 года № 611 (зарегистрирован в Реестре государственной регистрации нормативных правовых актов под № 15681).</w:t>
      </w:r>
    </w:p>
    <w:bookmarkEnd w:id="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45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2" w:id="99"/>
    <w:p>
      <w:pPr>
        <w:spacing w:after="0"/>
        <w:ind w:left="0"/>
        <w:jc w:val="both"/>
      </w:pPr>
      <w:r>
        <w:rPr>
          <w:rFonts w:ascii="Times New Roman"/>
          <w:b w:val="false"/>
          <w:i w:val="false"/>
          <w:color w:val="000000"/>
          <w:sz w:val="28"/>
        </w:rPr>
        <w:t>
      46. Специализированные организации образования, обеспечивающие образование, направленное на углубленное освоение одаренными детьми основ военного дела, спорта, искусства, согласно Уставу школ проводят второй тур претендентов с учетом функциональных профессиональных, психологических и физиологических данных</w:t>
      </w:r>
    </w:p>
    <w:bookmarkEnd w:id="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3" w:id="100"/>
    <w:p>
      <w:pPr>
        <w:spacing w:after="0"/>
        <w:ind w:left="0"/>
        <w:jc w:val="left"/>
      </w:pPr>
      <w:r>
        <w:rPr>
          <w:rFonts w:ascii="Times New Roman"/>
          <w:b/>
          <w:i w:val="false"/>
          <w:color w:val="000000"/>
        </w:rPr>
        <w:t xml:space="preserve"> Глава 3. Порядок обжалования решений, действий (бездействий) местных исполнительных органов, города республиканского значения и столицы, района (города областного значения) услугодателя и (или) его должностных лиц по вопросам оказания государственных услуг.</w:t>
      </w:r>
    </w:p>
    <w:bookmarkEnd w:id="100"/>
    <w:p>
      <w:pPr>
        <w:spacing w:after="0"/>
        <w:ind w:left="0"/>
        <w:jc w:val="both"/>
      </w:pPr>
      <w:r>
        <w:rPr>
          <w:rFonts w:ascii="Times New Roman"/>
          <w:b w:val="false"/>
          <w:i w:val="false"/>
          <w:color w:val="ff0000"/>
          <w:sz w:val="28"/>
        </w:rPr>
        <w:t xml:space="preserve">
      Сноска. Правила дополнены главой 3 в соответствии с приказом Министра образования и науки РК от 24.06.2020 </w:t>
      </w:r>
      <w:r>
        <w:rPr>
          <w:rFonts w:ascii="Times New Roman"/>
          <w:b w:val="false"/>
          <w:i w:val="false"/>
          <w:color w:val="ff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24" w:id="101"/>
    <w:p>
      <w:pPr>
        <w:spacing w:after="0"/>
        <w:ind w:left="0"/>
        <w:jc w:val="both"/>
      </w:pPr>
      <w:r>
        <w:rPr>
          <w:rFonts w:ascii="Times New Roman"/>
          <w:b w:val="false"/>
          <w:i w:val="false"/>
          <w:color w:val="000000"/>
          <w:sz w:val="28"/>
        </w:rPr>
        <w:t>
      47. Жалоба на решение, действий (бездействия) услугодателя по вопросам оказания государственных услуг может быть подана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101"/>
    <w:bookmarkStart w:name="z125" w:id="102"/>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Республики Казахстан "О государственных услугах" подлежит рассмотрению в течение 5 (пяти) рабочих дней со дня ее регистрации.</w:t>
      </w:r>
    </w:p>
    <w:bookmarkEnd w:id="102"/>
    <w:bookmarkStart w:name="z126" w:id="103"/>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103"/>
    <w:bookmarkStart w:name="z127" w:id="104"/>
    <w:p>
      <w:pPr>
        <w:spacing w:after="0"/>
        <w:ind w:left="0"/>
        <w:jc w:val="both"/>
      </w:pPr>
      <w:r>
        <w:rPr>
          <w:rFonts w:ascii="Times New Roman"/>
          <w:b w:val="false"/>
          <w:i w:val="false"/>
          <w:color w:val="000000"/>
          <w:sz w:val="28"/>
        </w:rPr>
        <w:t>
      48.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w:t>
      </w:r>
    </w:p>
    <w:bookmarkEnd w:id="10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 xml:space="preserve">к Типовым правилам приема </w:t>
            </w:r>
            <w:r>
              <w:br/>
            </w:r>
            <w:r>
              <w:rPr>
                <w:rFonts w:ascii="Times New Roman"/>
                <w:b w:val="false"/>
                <w:i w:val="false"/>
                <w:color w:val="000000"/>
                <w:sz w:val="20"/>
              </w:rPr>
              <w:t xml:space="preserve">на обучение в организации </w:t>
            </w:r>
            <w:r>
              <w:br/>
            </w:r>
            <w:r>
              <w:rPr>
                <w:rFonts w:ascii="Times New Roman"/>
                <w:b w:val="false"/>
                <w:i w:val="false"/>
                <w:color w:val="000000"/>
                <w:sz w:val="20"/>
              </w:rPr>
              <w:t xml:space="preserve">образования, реализующие </w:t>
            </w:r>
            <w:r>
              <w:br/>
            </w:r>
            <w:r>
              <w:rPr>
                <w:rFonts w:ascii="Times New Roman"/>
                <w:b w:val="false"/>
                <w:i w:val="false"/>
                <w:color w:val="000000"/>
                <w:sz w:val="20"/>
              </w:rPr>
              <w:t xml:space="preserve">общеобразовательные учебные </w:t>
            </w:r>
            <w:r>
              <w:br/>
            </w:r>
            <w:r>
              <w:rPr>
                <w:rFonts w:ascii="Times New Roman"/>
                <w:b w:val="false"/>
                <w:i w:val="false"/>
                <w:color w:val="000000"/>
                <w:sz w:val="20"/>
              </w:rPr>
              <w:t xml:space="preserve">программы начального, </w:t>
            </w:r>
            <w:r>
              <w:br/>
            </w:r>
            <w:r>
              <w:rPr>
                <w:rFonts w:ascii="Times New Roman"/>
                <w:b w:val="false"/>
                <w:i w:val="false"/>
                <w:color w:val="000000"/>
                <w:sz w:val="20"/>
              </w:rPr>
              <w:t xml:space="preserve">основного среднего и общего </w:t>
            </w:r>
            <w:r>
              <w:br/>
            </w:r>
            <w:r>
              <w:rPr>
                <w:rFonts w:ascii="Times New Roman"/>
                <w:b w:val="false"/>
                <w:i w:val="false"/>
                <w:color w:val="000000"/>
                <w:sz w:val="20"/>
              </w:rPr>
              <w:t>среднего образования</w:t>
            </w:r>
          </w:p>
        </w:tc>
      </w:tr>
    </w:tbl>
    <w:bookmarkStart w:name="z270" w:id="105"/>
    <w:p>
      <w:pPr>
        <w:spacing w:after="0"/>
        <w:ind w:left="0"/>
        <w:jc w:val="left"/>
      </w:pPr>
      <w:r>
        <w:rPr>
          <w:rFonts w:ascii="Times New Roman"/>
          <w:b/>
          <w:i w:val="false"/>
          <w:color w:val="000000"/>
        </w:rPr>
        <w:t xml:space="preserve"> Стандарт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bookmarkEnd w:id="105"/>
    <w:p>
      <w:pPr>
        <w:spacing w:after="0"/>
        <w:ind w:left="0"/>
        <w:jc w:val="both"/>
      </w:pPr>
      <w:r>
        <w:rPr>
          <w:rFonts w:ascii="Times New Roman"/>
          <w:b w:val="false"/>
          <w:i w:val="false"/>
          <w:color w:val="ff0000"/>
          <w:sz w:val="28"/>
        </w:rPr>
        <w:t xml:space="preserve">
      Сноска. Типовые правила дополнены приложением 1 в соответствии с приказом Министра образования и науки РК от 24.06.2020 </w:t>
      </w:r>
      <w:r>
        <w:rPr>
          <w:rFonts w:ascii="Times New Roman"/>
          <w:b w:val="false"/>
          <w:i w:val="false"/>
          <w:color w:val="ff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rFonts w:ascii="Times New Roman"/>
          <w:b w:val="false"/>
          <w:i w:val="false"/>
          <w:color w:val="ff0000"/>
          <w:sz w:val="28"/>
        </w:rPr>
        <w:t>№ 275</w:t>
      </w:r>
      <w:r>
        <w:rPr>
          <w:rFonts w:ascii="Times New Roman"/>
          <w:b w:val="false"/>
          <w:i w:val="false"/>
          <w:color w:val="ff0000"/>
          <w:sz w:val="28"/>
        </w:rPr>
        <w:t xml:space="preserve"> (вводится в действие со дня его первого официального опубликования); с изменениями, внесенными приказом Министра просвещения РК от 27.08.2022 </w:t>
      </w:r>
      <w:r>
        <w:rPr>
          <w:rFonts w:ascii="Times New Roman"/>
          <w:b w:val="false"/>
          <w:i w:val="false"/>
          <w:color w:val="ff0000"/>
          <w:sz w:val="28"/>
        </w:rPr>
        <w:t>№ 378</w:t>
      </w:r>
      <w:r>
        <w:rPr>
          <w:rFonts w:ascii="Times New Roman"/>
          <w:b w:val="false"/>
          <w:i w:val="false"/>
          <w:color w:val="ff0000"/>
          <w:sz w:val="28"/>
        </w:rPr>
        <w:t xml:space="preserve"> (вводится в действие по истечении десяти календарных дней после дня их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начального, основного среднего, общего среднего образования (далее – услугодатель)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веб-портал "электронного правительства" www.egov.kz (далее – портал);</w:t>
            </w:r>
          </w:p>
          <w:p>
            <w:pPr>
              <w:spacing w:after="20"/>
              <w:ind w:left="20"/>
              <w:jc w:val="both"/>
            </w:pPr>
            <w:r>
              <w:rPr>
                <w:rFonts w:ascii="Times New Roman"/>
                <w:b w:val="false"/>
                <w:i w:val="false"/>
                <w:color w:val="000000"/>
                <w:sz w:val="20"/>
              </w:rPr>
              <w:t>
2) услугодателя.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момента сдачи пакета документов услугодателю, а также при обращении через портал – один рабочий день. Для зачисления в организацию образования начального, основного среднего, общего среднего образования на очную и вечернюю форму обучения – не позднее 20 августа календарного года. </w:t>
            </w:r>
          </w:p>
          <w:p>
            <w:pPr>
              <w:spacing w:after="20"/>
              <w:ind w:left="20"/>
              <w:jc w:val="both"/>
            </w:pPr>
            <w:r>
              <w:rPr>
                <w:rFonts w:ascii="Times New Roman"/>
                <w:b w:val="false"/>
                <w:i w:val="false"/>
                <w:color w:val="000000"/>
                <w:sz w:val="20"/>
              </w:rPr>
              <w:t>
Для 1 классов до 1 августа календарного года, для 10-х классов до 15 августа календарного года.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обращении через портал:</w:t>
            </w:r>
          </w:p>
          <w:p>
            <w:pPr>
              <w:spacing w:after="20"/>
              <w:ind w:left="20"/>
              <w:jc w:val="both"/>
            </w:pPr>
            <w:r>
              <w:rPr>
                <w:rFonts w:ascii="Times New Roman"/>
                <w:b w:val="false"/>
                <w:i w:val="false"/>
                <w:color w:val="000000"/>
                <w:sz w:val="20"/>
              </w:rPr>
              <w:t xml:space="preserve">
 в личный кабинет услугополучателя приходит уведомление о принятии и зачислении в организацию среднего образования с 1 сентября текущего года, при подачи неполного пакета документов – о мотивированном отказе с указанием причины отказа. </w:t>
            </w:r>
          </w:p>
          <w:p>
            <w:pPr>
              <w:spacing w:after="20"/>
              <w:ind w:left="20"/>
              <w:jc w:val="both"/>
            </w:pPr>
            <w:r>
              <w:rPr>
                <w:rFonts w:ascii="Times New Roman"/>
                <w:b w:val="false"/>
                <w:i w:val="false"/>
                <w:color w:val="000000"/>
                <w:sz w:val="20"/>
              </w:rPr>
              <w:t>
Услугодатель в уведомлении указывает о зачислении с 1 сентября текущего года первым троим подавшим заявление услугополучателям из территории обслуживания, затем - о зачислении с 1 сентября текущего года 1 (одному) претенденту не из территории обслуживания, из числа тех, кто зарегистрировался первым.</w:t>
            </w:r>
          </w:p>
          <w:p>
            <w:pPr>
              <w:spacing w:after="20"/>
              <w:ind w:left="20"/>
              <w:jc w:val="both"/>
            </w:pPr>
            <w:r>
              <w:rPr>
                <w:rFonts w:ascii="Times New Roman"/>
                <w:b w:val="false"/>
                <w:i w:val="false"/>
                <w:color w:val="000000"/>
                <w:sz w:val="20"/>
              </w:rPr>
              <w:t>
При обращении через услугодателя (бумажно) – выдача уведомления о приеме и зачислении в организацию среднего образования с 1 сентября текущего года, при подаче неполного пакета документов - о мотивированном отказе с указанием причины отказа.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услугодателя - с понедельника по пятницу, в соответствии с установленным графиком работы с 9.00 до 18.30 часов, за исключением выходных и праздничных дней, согласно </w:t>
            </w:r>
            <w:r>
              <w:rPr>
                <w:rFonts w:ascii="Times New Roman"/>
                <w:b w:val="false"/>
                <w:i w:val="false"/>
                <w:color w:val="000000"/>
                <w:sz w:val="20"/>
              </w:rPr>
              <w:t>Трудовому кодексу</w:t>
            </w:r>
            <w:r>
              <w:rPr>
                <w:rFonts w:ascii="Times New Roman"/>
                <w:b w:val="false"/>
                <w:i w:val="false"/>
                <w:color w:val="000000"/>
                <w:sz w:val="20"/>
              </w:rPr>
              <w:t xml:space="preserve"> Республики Казахстан от 23 ноября 2015 года (далее – Кодекс) с перерывом на обед с 13.00 часов до 14.30 часов.</w:t>
            </w:r>
          </w:p>
          <w:p>
            <w:pPr>
              <w:spacing w:after="20"/>
              <w:ind w:left="20"/>
              <w:jc w:val="both"/>
            </w:pPr>
            <w:r>
              <w:rPr>
                <w:rFonts w:ascii="Times New Roman"/>
                <w:b w:val="false"/>
                <w:i w:val="false"/>
                <w:color w:val="000000"/>
                <w:sz w:val="20"/>
              </w:rPr>
              <w:t>
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p>
          <w:p>
            <w:pPr>
              <w:spacing w:after="20"/>
              <w:ind w:left="20"/>
              <w:jc w:val="both"/>
            </w:pPr>
            <w:r>
              <w:rPr>
                <w:rFonts w:ascii="Times New Roman"/>
                <w:b w:val="false"/>
                <w:i w:val="false"/>
                <w:color w:val="000000"/>
                <w:sz w:val="20"/>
              </w:rPr>
              <w:t>
Адреса мест оказания государственной услуги размещены на:</w:t>
            </w:r>
          </w:p>
          <w:p>
            <w:pPr>
              <w:spacing w:after="20"/>
              <w:ind w:left="20"/>
              <w:jc w:val="both"/>
            </w:pPr>
            <w:r>
              <w:rPr>
                <w:rFonts w:ascii="Times New Roman"/>
                <w:b w:val="false"/>
                <w:i w:val="false"/>
                <w:color w:val="000000"/>
                <w:sz w:val="20"/>
              </w:rPr>
              <w:t>
1) интернет-ресурсе услугодателя;</w:t>
            </w:r>
          </w:p>
          <w:p>
            <w:pPr>
              <w:spacing w:after="20"/>
              <w:ind w:left="20"/>
              <w:jc w:val="both"/>
            </w:pPr>
            <w:r>
              <w:rPr>
                <w:rFonts w:ascii="Times New Roman"/>
                <w:b w:val="false"/>
                <w:i w:val="false"/>
                <w:color w:val="000000"/>
                <w:sz w:val="20"/>
              </w:rPr>
              <w:t>
2) портале www.egov.kz.</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 портал:</w:t>
            </w:r>
          </w:p>
          <w:p>
            <w:pPr>
              <w:spacing w:after="20"/>
              <w:ind w:left="20"/>
              <w:jc w:val="both"/>
            </w:pPr>
            <w:r>
              <w:rPr>
                <w:rFonts w:ascii="Times New Roman"/>
                <w:b w:val="false"/>
                <w:i w:val="false"/>
                <w:color w:val="000000"/>
                <w:sz w:val="20"/>
              </w:rPr>
              <w:t>
1) заявление родителей или иных законных представителей согласно форме приложения 1;</w:t>
            </w:r>
          </w:p>
          <w:p>
            <w:pPr>
              <w:spacing w:after="20"/>
              <w:ind w:left="20"/>
              <w:jc w:val="both"/>
            </w:pPr>
            <w:r>
              <w:rPr>
                <w:rFonts w:ascii="Times New Roman"/>
                <w:b w:val="false"/>
                <w:i w:val="false"/>
                <w:color w:val="000000"/>
                <w:sz w:val="20"/>
              </w:rPr>
              <w:t xml:space="preserve">
2) медицинские справки формы № 065/у о состоянии здоровья, утвержденной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30 октября 2020 года ҚР ДСМ-175/2020 "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148139), формы № 026/у-3, утвержденной </w:t>
            </w:r>
            <w:r>
              <w:rPr>
                <w:rFonts w:ascii="Times New Roman"/>
                <w:b w:val="false"/>
                <w:i w:val="false"/>
                <w:color w:val="000000"/>
                <w:sz w:val="20"/>
              </w:rPr>
              <w:t>приказом</w:t>
            </w:r>
            <w:r>
              <w:rPr>
                <w:rFonts w:ascii="Times New Roman"/>
                <w:b w:val="false"/>
                <w:i w:val="false"/>
                <w:color w:val="000000"/>
                <w:sz w:val="20"/>
              </w:rPr>
              <w:t xml:space="preserve"> Министра здравоохранения Республики Казахстан от 24 июня 2003 года № 469 "Об утверждении Инструкции по заполнению и ведению учетной формы 026/у-3 "Паспорта здоровья ребенка" (зарегистрирован в Реестре государственной регистрации нормативных правовых актов под № 2423);</w:t>
            </w:r>
          </w:p>
          <w:p>
            <w:pPr>
              <w:spacing w:after="20"/>
              <w:ind w:left="20"/>
              <w:jc w:val="both"/>
            </w:pPr>
            <w:r>
              <w:rPr>
                <w:rFonts w:ascii="Times New Roman"/>
                <w:b w:val="false"/>
                <w:i w:val="false"/>
                <w:color w:val="000000"/>
                <w:sz w:val="20"/>
              </w:rPr>
              <w:t>
3) цифровая фотография ребенка размером 3х4 см.</w:t>
            </w:r>
          </w:p>
          <w:p>
            <w:pPr>
              <w:spacing w:after="20"/>
              <w:ind w:left="20"/>
              <w:jc w:val="both"/>
            </w:pPr>
            <w:r>
              <w:rPr>
                <w:rFonts w:ascii="Times New Roman"/>
                <w:b w:val="false"/>
                <w:i w:val="false"/>
                <w:color w:val="000000"/>
                <w:sz w:val="20"/>
              </w:rPr>
              <w:t>
- к услугодателю (бумажно):</w:t>
            </w:r>
          </w:p>
          <w:p>
            <w:pPr>
              <w:spacing w:after="20"/>
              <w:ind w:left="20"/>
              <w:jc w:val="both"/>
            </w:pPr>
            <w:r>
              <w:rPr>
                <w:rFonts w:ascii="Times New Roman"/>
                <w:b w:val="false"/>
                <w:i w:val="false"/>
                <w:color w:val="000000"/>
                <w:sz w:val="20"/>
              </w:rPr>
              <w:t>
1) заявление заявление родителей или иных законных представителей согласно форме приложения 1;</w:t>
            </w:r>
          </w:p>
          <w:p>
            <w:pPr>
              <w:spacing w:after="20"/>
              <w:ind w:left="20"/>
              <w:jc w:val="both"/>
            </w:pPr>
            <w:r>
              <w:rPr>
                <w:rFonts w:ascii="Times New Roman"/>
                <w:b w:val="false"/>
                <w:i w:val="false"/>
                <w:color w:val="000000"/>
                <w:sz w:val="20"/>
              </w:rPr>
              <w:t>
2) документ, удостоверяющий личность (оригинал требуется для идентификации, который возвращается услугополучателю),</w:t>
            </w:r>
          </w:p>
          <w:p>
            <w:pPr>
              <w:spacing w:after="20"/>
              <w:ind w:left="20"/>
              <w:jc w:val="both"/>
            </w:pPr>
            <w:r>
              <w:rPr>
                <w:rFonts w:ascii="Times New Roman"/>
                <w:b w:val="false"/>
                <w:i w:val="false"/>
                <w:color w:val="000000"/>
                <w:sz w:val="20"/>
              </w:rPr>
              <w:t>
3) медицинская справка о состоянии здоровья (форма № 065/у, утвержденная приказом исполняющего обязанности Министра здравоохранения Республики Казахстан от 30 октября 2020 года № ҚР ДСМ-175/2020 "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148139) и форма № 026/у-3, утвержденная приказом Министра здравоохранения Республики Казахстан от 24 июня 2003 года № 469 "Об утверждении Инструкции по заполнению и ведению учетной формы 026/у-3 "Паспорта здоровья ребенка" (зарегистрирован в Реестре государственной регистрации нормативных правовых актов под № 2423);</w:t>
            </w:r>
          </w:p>
          <w:p>
            <w:pPr>
              <w:spacing w:after="20"/>
              <w:ind w:left="20"/>
              <w:jc w:val="both"/>
            </w:pPr>
            <w:r>
              <w:rPr>
                <w:rFonts w:ascii="Times New Roman"/>
                <w:b w:val="false"/>
                <w:i w:val="false"/>
                <w:color w:val="000000"/>
                <w:sz w:val="20"/>
              </w:rPr>
              <w:t>
4) фотографии ребенка размером 3х4 см в количестве 2 штук.</w:t>
            </w:r>
          </w:p>
          <w:p>
            <w:pPr>
              <w:spacing w:after="20"/>
              <w:ind w:left="20"/>
              <w:jc w:val="both"/>
            </w:pPr>
            <w:r>
              <w:rPr>
                <w:rFonts w:ascii="Times New Roman"/>
                <w:b w:val="false"/>
                <w:i w:val="false"/>
                <w:color w:val="000000"/>
                <w:sz w:val="20"/>
              </w:rPr>
              <w:t>
Услугополучатели-иностранцы и лица без гражданства предоставляют один из следующих документов, определяющих их статус, с отметкой о регистрации по месту проживания:</w:t>
            </w:r>
          </w:p>
          <w:p>
            <w:pPr>
              <w:spacing w:after="20"/>
              <w:ind w:left="20"/>
              <w:jc w:val="both"/>
            </w:pPr>
            <w:r>
              <w:rPr>
                <w:rFonts w:ascii="Times New Roman"/>
                <w:b w:val="false"/>
                <w:i w:val="false"/>
                <w:color w:val="000000"/>
                <w:sz w:val="20"/>
              </w:rPr>
              <w:t>
1) иностранец - вид на жительство иностранца в Республике Казахстан;</w:t>
            </w:r>
          </w:p>
          <w:p>
            <w:pPr>
              <w:spacing w:after="20"/>
              <w:ind w:left="20"/>
              <w:jc w:val="both"/>
            </w:pPr>
            <w:r>
              <w:rPr>
                <w:rFonts w:ascii="Times New Roman"/>
                <w:b w:val="false"/>
                <w:i w:val="false"/>
                <w:color w:val="000000"/>
                <w:sz w:val="20"/>
              </w:rPr>
              <w:t>
2) лицо без гражданства - удостоверение лица без гражданства;</w:t>
            </w:r>
          </w:p>
          <w:p>
            <w:pPr>
              <w:spacing w:after="20"/>
              <w:ind w:left="20"/>
              <w:jc w:val="both"/>
            </w:pPr>
            <w:r>
              <w:rPr>
                <w:rFonts w:ascii="Times New Roman"/>
                <w:b w:val="false"/>
                <w:i w:val="false"/>
                <w:color w:val="000000"/>
                <w:sz w:val="20"/>
              </w:rPr>
              <w:t>
3) беженец - удостоверение беженца;</w:t>
            </w:r>
          </w:p>
          <w:p>
            <w:pPr>
              <w:spacing w:after="20"/>
              <w:ind w:left="20"/>
              <w:jc w:val="both"/>
            </w:pPr>
            <w:r>
              <w:rPr>
                <w:rFonts w:ascii="Times New Roman"/>
                <w:b w:val="false"/>
                <w:i w:val="false"/>
                <w:color w:val="000000"/>
                <w:sz w:val="20"/>
              </w:rPr>
              <w:t>
4) лицо, ищущее убежище - свидетельство лица, ищущего убежище;</w:t>
            </w:r>
          </w:p>
          <w:p>
            <w:pPr>
              <w:spacing w:after="20"/>
              <w:ind w:left="20"/>
              <w:jc w:val="both"/>
            </w:pPr>
            <w:r>
              <w:rPr>
                <w:rFonts w:ascii="Times New Roman"/>
                <w:b w:val="false"/>
                <w:i w:val="false"/>
                <w:color w:val="000000"/>
                <w:sz w:val="20"/>
              </w:rPr>
              <w:t>
5) кандас - удостоверение кандаса.</w:t>
            </w:r>
          </w:p>
          <w:p>
            <w:pPr>
              <w:spacing w:after="20"/>
              <w:ind w:left="20"/>
              <w:jc w:val="both"/>
            </w:pPr>
            <w:r>
              <w:rPr>
                <w:rFonts w:ascii="Times New Roman"/>
                <w:b w:val="false"/>
                <w:i w:val="false"/>
                <w:color w:val="000000"/>
                <w:sz w:val="20"/>
              </w:rPr>
              <w:t>
При обращении через портал сведения о документе, удостоверяющего личность услугополучателя, свидетельство о рождении ребенка (паспорт, удоств личности ), адресную справку услугодатель получает из соответствующих государственных информационных систем через шлюз "электронного правительства".</w:t>
            </w:r>
          </w:p>
          <w:p>
            <w:pPr>
              <w:spacing w:after="20"/>
              <w:ind w:left="20"/>
              <w:jc w:val="both"/>
            </w:pPr>
            <w:r>
              <w:rPr>
                <w:rFonts w:ascii="Times New Roman"/>
                <w:b w:val="false"/>
                <w:i w:val="false"/>
                <w:color w:val="000000"/>
                <w:sz w:val="20"/>
              </w:rPr>
              <w:t>
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социального, природного и техногенного характера на определенной территории медицинские справки формы № 065/у и 026/у-3, услугополучателями на данной территории предоставляются непосредственно в организации образования по мере снятия ограничительных мероприятий, прекращения действия чрезвычайного положения.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xml:space="preserve">
2) несоответствие представленных документов услугополучателя, необходимых для оказания государственной услуги, требованиям, установленным Типовыми правилами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утвержденными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12 октября 2018 года № 546 (зарегистрирован в Реестре государственной регистрации нормативных правовых актов под № 17553);</w:t>
            </w:r>
          </w:p>
          <w:p>
            <w:pPr>
              <w:spacing w:after="20"/>
              <w:ind w:left="20"/>
              <w:jc w:val="both"/>
            </w:pPr>
            <w:r>
              <w:rPr>
                <w:rFonts w:ascii="Times New Roman"/>
                <w:b w:val="false"/>
                <w:i w:val="false"/>
                <w:color w:val="000000"/>
                <w:sz w:val="20"/>
              </w:rPr>
              <w:t>
3) переполненность класс-комплектов;</w:t>
            </w:r>
          </w:p>
          <w:p>
            <w:pPr>
              <w:spacing w:after="20"/>
              <w:ind w:left="20"/>
              <w:jc w:val="both"/>
            </w:pPr>
            <w:r>
              <w:rPr>
                <w:rFonts w:ascii="Times New Roman"/>
                <w:b w:val="false"/>
                <w:i w:val="false"/>
                <w:color w:val="000000"/>
                <w:sz w:val="20"/>
              </w:rPr>
              <w:t xml:space="preserve">
4) отсутствие согласия услугополучателя, предоставляемого в соответствии со </w:t>
            </w:r>
            <w:r>
              <w:rPr>
                <w:rFonts w:ascii="Times New Roman"/>
                <w:b w:val="false"/>
                <w:i w:val="false"/>
                <w:color w:val="000000"/>
                <w:sz w:val="20"/>
              </w:rPr>
              <w:t>статьей 8</w:t>
            </w:r>
            <w:r>
              <w:rPr>
                <w:rFonts w:ascii="Times New Roman"/>
                <w:b w:val="false"/>
                <w:i w:val="false"/>
                <w:color w:val="000000"/>
                <w:sz w:val="20"/>
              </w:rPr>
              <w:t xml:space="preserve">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максимально допустимое время ожидания для сдачи пакета документов – 15 минут;</w:t>
            </w:r>
          </w:p>
          <w:p>
            <w:pPr>
              <w:spacing w:after="20"/>
              <w:ind w:left="20"/>
              <w:jc w:val="both"/>
            </w:pPr>
            <w:r>
              <w:rPr>
                <w:rFonts w:ascii="Times New Roman"/>
                <w:b w:val="false"/>
                <w:i w:val="false"/>
                <w:color w:val="000000"/>
                <w:sz w:val="20"/>
              </w:rPr>
              <w:t>
2) максимально допустимое время обслуживания – 15 минут. Услугополучатель имеет возможность получения государственной услуги в электронной форме через портал при условии наличия ЭЦП родителей (законных представителей).</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p>
            <w:pPr>
              <w:spacing w:after="20"/>
              <w:ind w:left="20"/>
              <w:jc w:val="both"/>
            </w:pPr>
            <w:r>
              <w:rPr>
                <w:rFonts w:ascii="Times New Roman"/>
                <w:b w:val="false"/>
                <w:i w:val="false"/>
                <w:color w:val="000000"/>
                <w:sz w:val="20"/>
              </w:rPr>
              <w:t>
Условия получения услуги третьими лицами:</w:t>
            </w:r>
          </w:p>
          <w:p>
            <w:pPr>
              <w:spacing w:after="20"/>
              <w:ind w:left="20"/>
              <w:jc w:val="both"/>
            </w:pPr>
            <w:r>
              <w:rPr>
                <w:rFonts w:ascii="Times New Roman"/>
                <w:b w:val="false"/>
                <w:i w:val="false"/>
                <w:color w:val="000000"/>
                <w:sz w:val="20"/>
              </w:rPr>
              <w:t>
Электронный запрос третьих лиц, при условии согласия лица, в отношении которого запрашиваются сведения, предоставленного из "личного кабинета" на портале.</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к стандарту государственной услуги: </w:t>
            </w:r>
            <w:r>
              <w:br/>
            </w:r>
            <w:r>
              <w:rPr>
                <w:rFonts w:ascii="Times New Roman"/>
                <w:b w:val="false"/>
                <w:i w:val="false"/>
                <w:color w:val="000000"/>
                <w:sz w:val="20"/>
              </w:rPr>
              <w:t xml:space="preserve">"Прием документов и </w:t>
            </w:r>
            <w:r>
              <w:br/>
            </w:r>
            <w:r>
              <w:rPr>
                <w:rFonts w:ascii="Times New Roman"/>
                <w:b w:val="false"/>
                <w:i w:val="false"/>
                <w:color w:val="000000"/>
                <w:sz w:val="20"/>
              </w:rPr>
              <w:t>зачисление в организации</w:t>
            </w:r>
            <w:r>
              <w:br/>
            </w:r>
            <w:r>
              <w:rPr>
                <w:rFonts w:ascii="Times New Roman"/>
                <w:b w:val="false"/>
                <w:i w:val="false"/>
                <w:color w:val="000000"/>
                <w:sz w:val="20"/>
              </w:rPr>
              <w:t xml:space="preserve"> образования независимо от </w:t>
            </w:r>
            <w:r>
              <w:br/>
            </w:r>
            <w:r>
              <w:rPr>
                <w:rFonts w:ascii="Times New Roman"/>
                <w:b w:val="false"/>
                <w:i w:val="false"/>
                <w:color w:val="000000"/>
                <w:sz w:val="20"/>
              </w:rPr>
              <w:t xml:space="preserve">ведомственной подчиненности </w:t>
            </w:r>
            <w:r>
              <w:br/>
            </w:r>
            <w:r>
              <w:rPr>
                <w:rFonts w:ascii="Times New Roman"/>
                <w:b w:val="false"/>
                <w:i w:val="false"/>
                <w:color w:val="000000"/>
                <w:sz w:val="20"/>
              </w:rPr>
              <w:t xml:space="preserve">для обучения по общеобразовательным </w:t>
            </w:r>
            <w:r>
              <w:br/>
            </w:r>
            <w:r>
              <w:rPr>
                <w:rFonts w:ascii="Times New Roman"/>
                <w:b w:val="false"/>
                <w:i w:val="false"/>
                <w:color w:val="000000"/>
                <w:sz w:val="20"/>
              </w:rPr>
              <w:t xml:space="preserve">программам начального, </w:t>
            </w:r>
            <w:r>
              <w:br/>
            </w:r>
            <w:r>
              <w:rPr>
                <w:rFonts w:ascii="Times New Roman"/>
                <w:b w:val="false"/>
                <w:i w:val="false"/>
                <w:color w:val="000000"/>
                <w:sz w:val="20"/>
              </w:rPr>
              <w:t xml:space="preserve">основного среднего, общего </w:t>
            </w:r>
            <w:r>
              <w:br/>
            </w:r>
            <w:r>
              <w:rPr>
                <w:rFonts w:ascii="Times New Roman"/>
                <w:b w:val="false"/>
                <w:i w:val="false"/>
                <w:color w:val="000000"/>
                <w:sz w:val="20"/>
              </w:rPr>
              <w:t>среднего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Директору</w:t>
            </w:r>
            <w:r>
              <w:br/>
            </w:r>
            <w:r>
              <w:rPr>
                <w:rFonts w:ascii="Times New Roman"/>
                <w:b w:val="false"/>
                <w:i w:val="false"/>
                <w:color w:val="000000"/>
                <w:sz w:val="20"/>
              </w:rPr>
              <w:t>________________________</w:t>
            </w:r>
            <w:r>
              <w:br/>
            </w:r>
            <w:r>
              <w:rPr>
                <w:rFonts w:ascii="Times New Roman"/>
                <w:b w:val="false"/>
                <w:i w:val="false"/>
                <w:color w:val="000000"/>
                <w:sz w:val="20"/>
              </w:rPr>
              <w:t>Наименование организации образования</w:t>
            </w:r>
            <w:r>
              <w:br/>
            </w:r>
            <w:r>
              <w:rPr>
                <w:rFonts w:ascii="Times New Roman"/>
                <w:b w:val="false"/>
                <w:i w:val="false"/>
                <w:color w:val="000000"/>
                <w:sz w:val="20"/>
              </w:rPr>
              <w:t>ФИО (при его наличии) директора</w:t>
            </w:r>
            <w:r>
              <w:br/>
            </w:r>
            <w:r>
              <w:rPr>
                <w:rFonts w:ascii="Times New Roman"/>
                <w:b w:val="false"/>
                <w:i w:val="false"/>
                <w:color w:val="000000"/>
                <w:sz w:val="20"/>
              </w:rPr>
              <w:t>от ________________________</w:t>
            </w:r>
            <w:r>
              <w:br/>
            </w:r>
            <w:r>
              <w:rPr>
                <w:rFonts w:ascii="Times New Roman"/>
                <w:b w:val="false"/>
                <w:i w:val="false"/>
                <w:color w:val="000000"/>
                <w:sz w:val="20"/>
              </w:rPr>
              <w:t xml:space="preserve">ФИО (при его наличии) </w:t>
            </w:r>
            <w:r>
              <w:br/>
            </w:r>
            <w:r>
              <w:rPr>
                <w:rFonts w:ascii="Times New Roman"/>
                <w:b w:val="false"/>
                <w:i w:val="false"/>
                <w:color w:val="000000"/>
                <w:sz w:val="20"/>
              </w:rPr>
              <w:t>родителя (законного представителя)</w:t>
            </w:r>
            <w:r>
              <w:br/>
            </w:r>
            <w:r>
              <w:rPr>
                <w:rFonts w:ascii="Times New Roman"/>
                <w:b w:val="false"/>
                <w:i w:val="false"/>
                <w:color w:val="000000"/>
                <w:sz w:val="20"/>
              </w:rPr>
              <w:t>Телефон:___________</w:t>
            </w:r>
          </w:p>
        </w:tc>
      </w:tr>
    </w:tbl>
    <w:bookmarkStart w:name="z272" w:id="106"/>
    <w:p>
      <w:pPr>
        <w:spacing w:after="0"/>
        <w:ind w:left="0"/>
        <w:jc w:val="left"/>
      </w:pPr>
      <w:r>
        <w:rPr>
          <w:rFonts w:ascii="Times New Roman"/>
          <w:b/>
          <w:i w:val="false"/>
          <w:color w:val="000000"/>
        </w:rPr>
        <w:t xml:space="preserve">                                Заявление</w:t>
      </w:r>
    </w:p>
    <w:bookmarkEnd w:id="106"/>
    <w:p>
      <w:pPr>
        <w:spacing w:after="0"/>
        <w:ind w:left="0"/>
        <w:jc w:val="both"/>
      </w:pPr>
      <w:r>
        <w:rPr>
          <w:rFonts w:ascii="Times New Roman"/>
          <w:b w:val="false"/>
          <w:i w:val="false"/>
          <w:color w:val="000000"/>
          <w:sz w:val="28"/>
        </w:rPr>
        <w:t>
      Прошу принять моего ребенка ______________________________________</w:t>
      </w:r>
    </w:p>
    <w:p>
      <w:pPr>
        <w:spacing w:after="0"/>
        <w:ind w:left="0"/>
        <w:jc w:val="both"/>
      </w:pPr>
      <w:r>
        <w:rPr>
          <w:rFonts w:ascii="Times New Roman"/>
          <w:b w:val="false"/>
          <w:i w:val="false"/>
          <w:color w:val="000000"/>
          <w:sz w:val="28"/>
        </w:rPr>
        <w:t xml:space="preserve">                                     (ФИО (при его наличии) ребенка) </w:t>
      </w:r>
    </w:p>
    <w:p>
      <w:pPr>
        <w:spacing w:after="0"/>
        <w:ind w:left="0"/>
        <w:jc w:val="both"/>
      </w:pPr>
      <w:r>
        <w:rPr>
          <w:rFonts w:ascii="Times New Roman"/>
          <w:b w:val="false"/>
          <w:i w:val="false"/>
          <w:color w:val="000000"/>
          <w:sz w:val="28"/>
        </w:rPr>
        <w:t xml:space="preserve">______________________________________________________________________  </w:t>
      </w:r>
    </w:p>
    <w:p>
      <w:pPr>
        <w:spacing w:after="0"/>
        <w:ind w:left="0"/>
        <w:jc w:val="both"/>
      </w:pPr>
      <w:r>
        <w:rPr>
          <w:rFonts w:ascii="Times New Roman"/>
          <w:b w:val="false"/>
          <w:i w:val="false"/>
          <w:color w:val="000000"/>
          <w:sz w:val="28"/>
        </w:rPr>
        <w:t xml:space="preserve">                   (адрес регистрации, город, село, район, область) </w:t>
      </w:r>
    </w:p>
    <w:p>
      <w:pPr>
        <w:spacing w:after="0"/>
        <w:ind w:left="0"/>
        <w:jc w:val="both"/>
      </w:pPr>
      <w:r>
        <w:rPr>
          <w:rFonts w:ascii="Times New Roman"/>
          <w:b w:val="false"/>
          <w:i w:val="false"/>
          <w:color w:val="000000"/>
          <w:sz w:val="28"/>
        </w:rPr>
        <w:t xml:space="preserve">для обучения _________________________________________________________.  </w:t>
      </w:r>
    </w:p>
    <w:p>
      <w:pPr>
        <w:spacing w:after="0"/>
        <w:ind w:left="0"/>
        <w:jc w:val="both"/>
      </w:pPr>
      <w:r>
        <w:rPr>
          <w:rFonts w:ascii="Times New Roman"/>
          <w:b w:val="false"/>
          <w:i w:val="false"/>
          <w:color w:val="000000"/>
          <w:sz w:val="28"/>
        </w:rPr>
        <w:t xml:space="preserve">                   (полное наименование организации образования)  </w:t>
      </w:r>
    </w:p>
    <w:p>
      <w:pPr>
        <w:spacing w:after="0"/>
        <w:ind w:left="0"/>
        <w:jc w:val="both"/>
      </w:pPr>
      <w:r>
        <w:rPr>
          <w:rFonts w:ascii="Times New Roman"/>
          <w:b w:val="false"/>
          <w:i w:val="false"/>
          <w:color w:val="000000"/>
          <w:sz w:val="28"/>
        </w:rPr>
        <w:t xml:space="preserve">
      Даю согласие на использование защищенной законом конфиденциальной </w:t>
      </w:r>
    </w:p>
    <w:p>
      <w:pPr>
        <w:spacing w:after="0"/>
        <w:ind w:left="0"/>
        <w:jc w:val="both"/>
      </w:pPr>
      <w:r>
        <w:rPr>
          <w:rFonts w:ascii="Times New Roman"/>
          <w:b w:val="false"/>
          <w:i w:val="false"/>
          <w:color w:val="000000"/>
          <w:sz w:val="28"/>
        </w:rPr>
        <w:t>информации, содержащейся в информационных системах __________________</w:t>
      </w:r>
    </w:p>
    <w:p>
      <w:pPr>
        <w:spacing w:after="0"/>
        <w:ind w:left="0"/>
        <w:jc w:val="both"/>
      </w:pPr>
      <w:r>
        <w:rPr>
          <w:rFonts w:ascii="Times New Roman"/>
          <w:b w:val="false"/>
          <w:i w:val="false"/>
          <w:color w:val="000000"/>
          <w:sz w:val="28"/>
        </w:rPr>
        <w:t xml:space="preserve">
      "____"______________20___год  </w:t>
      </w:r>
    </w:p>
    <w:p>
      <w:pPr>
        <w:spacing w:after="0"/>
        <w:ind w:left="0"/>
        <w:jc w:val="both"/>
      </w:pPr>
      <w:r>
        <w:rPr>
          <w:rFonts w:ascii="Times New Roman"/>
          <w:b w:val="false"/>
          <w:i w:val="false"/>
          <w:color w:val="000000"/>
          <w:sz w:val="28"/>
        </w:rPr>
        <w:t>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 xml:space="preserve">к Типовым правилам приема </w:t>
            </w:r>
            <w:r>
              <w:br/>
            </w:r>
            <w:r>
              <w:rPr>
                <w:rFonts w:ascii="Times New Roman"/>
                <w:b w:val="false"/>
                <w:i w:val="false"/>
                <w:color w:val="000000"/>
                <w:sz w:val="20"/>
              </w:rPr>
              <w:t xml:space="preserve">на обучение в организации </w:t>
            </w:r>
            <w:r>
              <w:br/>
            </w:r>
            <w:r>
              <w:rPr>
                <w:rFonts w:ascii="Times New Roman"/>
                <w:b w:val="false"/>
                <w:i w:val="false"/>
                <w:color w:val="000000"/>
                <w:sz w:val="20"/>
              </w:rPr>
              <w:t xml:space="preserve">образования, реализующие </w:t>
            </w:r>
            <w:r>
              <w:br/>
            </w:r>
            <w:r>
              <w:rPr>
                <w:rFonts w:ascii="Times New Roman"/>
                <w:b w:val="false"/>
                <w:i w:val="false"/>
                <w:color w:val="000000"/>
                <w:sz w:val="20"/>
              </w:rPr>
              <w:t xml:space="preserve">общеобразовательные учебные </w:t>
            </w:r>
            <w:r>
              <w:br/>
            </w:r>
            <w:r>
              <w:rPr>
                <w:rFonts w:ascii="Times New Roman"/>
                <w:b w:val="false"/>
                <w:i w:val="false"/>
                <w:color w:val="000000"/>
                <w:sz w:val="20"/>
              </w:rPr>
              <w:t xml:space="preserve">программы начального, </w:t>
            </w:r>
            <w:r>
              <w:br/>
            </w:r>
            <w:r>
              <w:rPr>
                <w:rFonts w:ascii="Times New Roman"/>
                <w:b w:val="false"/>
                <w:i w:val="false"/>
                <w:color w:val="000000"/>
                <w:sz w:val="20"/>
              </w:rPr>
              <w:t xml:space="preserve">основного среднего и общего </w:t>
            </w:r>
            <w:r>
              <w:br/>
            </w:r>
            <w:r>
              <w:rPr>
                <w:rFonts w:ascii="Times New Roman"/>
                <w:b w:val="false"/>
                <w:i w:val="false"/>
                <w:color w:val="000000"/>
                <w:sz w:val="20"/>
              </w:rPr>
              <w:t>среднего образования</w:t>
            </w:r>
          </w:p>
        </w:tc>
      </w:tr>
    </w:tbl>
    <w:bookmarkStart w:name="z273" w:id="107"/>
    <w:p>
      <w:pPr>
        <w:spacing w:after="0"/>
        <w:ind w:left="0"/>
        <w:jc w:val="left"/>
      </w:pPr>
      <w:r>
        <w:rPr>
          <w:rFonts w:ascii="Times New Roman"/>
          <w:b/>
          <w:i w:val="false"/>
          <w:color w:val="000000"/>
        </w:rPr>
        <w:t xml:space="preserve"> Стандарт государственной услуги:  </w:t>
      </w:r>
      <w:r>
        <w:br/>
      </w:r>
      <w:r>
        <w:rPr>
          <w:rFonts w:ascii="Times New Roman"/>
          <w:b/>
          <w:i w:val="false"/>
          <w:color w:val="000000"/>
        </w:rPr>
        <w:t>"Прием документов для перевода детей между организациями начального, основного среднего, общего среднего образования"</w:t>
      </w:r>
    </w:p>
    <w:bookmarkEnd w:id="107"/>
    <w:p>
      <w:pPr>
        <w:spacing w:after="0"/>
        <w:ind w:left="0"/>
        <w:jc w:val="both"/>
      </w:pPr>
      <w:r>
        <w:rPr>
          <w:rFonts w:ascii="Times New Roman"/>
          <w:b w:val="false"/>
          <w:i w:val="false"/>
          <w:color w:val="ff0000"/>
          <w:sz w:val="28"/>
        </w:rPr>
        <w:t xml:space="preserve">
      Сноска. Типовые правила дополнены приложением 2 в соответствии с приказом Министра образования и науки РК от 24.06.2020 </w:t>
      </w:r>
      <w:r>
        <w:rPr>
          <w:rFonts w:ascii="Times New Roman"/>
          <w:b w:val="false"/>
          <w:i w:val="false"/>
          <w:color w:val="ff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w:t>
      </w:r>
      <w:r>
        <w:rPr>
          <w:rFonts w:ascii="Times New Roman"/>
          <w:b w:val="false"/>
          <w:i w:val="false"/>
          <w:color w:val="ff0000"/>
          <w:sz w:val="28"/>
        </w:rPr>
        <w:t>№ 275</w:t>
      </w:r>
      <w:r>
        <w:rPr>
          <w:rFonts w:ascii="Times New Roman"/>
          <w:b w:val="false"/>
          <w:i w:val="false"/>
          <w:color w:val="ff0000"/>
          <w:sz w:val="28"/>
        </w:rPr>
        <w:t xml:space="preserve"> (вводится в действие со дня его первого официального опубликования); с изменениями, внесенными приказом Министра просвещения РК от 27.08.2022 </w:t>
      </w:r>
      <w:r>
        <w:rPr>
          <w:rFonts w:ascii="Times New Roman"/>
          <w:b w:val="false"/>
          <w:i w:val="false"/>
          <w:color w:val="ff0000"/>
          <w:sz w:val="28"/>
        </w:rPr>
        <w:t>№ 378</w:t>
      </w:r>
      <w:r>
        <w:rPr>
          <w:rFonts w:ascii="Times New Roman"/>
          <w:b w:val="false"/>
          <w:i w:val="false"/>
          <w:color w:val="ff0000"/>
          <w:sz w:val="28"/>
        </w:rPr>
        <w:t xml:space="preserve"> (вводится в действие по истечении десяти календарных дней после дня их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начального, основного среднего, общего среднего образования (далее - услугодатель).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веб-портал "электронного правительства" www.egov.kz (далее – портал);</w:t>
            </w:r>
          </w:p>
          <w:p>
            <w:pPr>
              <w:spacing w:after="20"/>
              <w:ind w:left="20"/>
              <w:jc w:val="both"/>
            </w:pPr>
            <w:r>
              <w:rPr>
                <w:rFonts w:ascii="Times New Roman"/>
                <w:b w:val="false"/>
                <w:i w:val="false"/>
                <w:color w:val="000000"/>
                <w:sz w:val="20"/>
              </w:rPr>
              <w:t>
2) услугодателя.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 30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случае обращения через портал в "личный кабинет" услугополучателя приходит уведомление о переводе обучающегося из одной организации в другую организацию образования, с указанием фамилии, имени, отчества (при наличии), даты рождения, класса, языка обучения и школы (телефон, почтовый адрес, электронный адрес (официальный интернет ресурс) подписанное электронной цифровой подписью (далее - ЭЦП) уполномоченного лица услугодателя, при отказе оказании государственной услуги - о мотивированном отказе с указанием причин отказа.</w:t>
            </w:r>
          </w:p>
          <w:p>
            <w:pPr>
              <w:spacing w:after="20"/>
              <w:ind w:left="20"/>
              <w:jc w:val="both"/>
            </w:pPr>
            <w:r>
              <w:rPr>
                <w:rFonts w:ascii="Times New Roman"/>
                <w:b w:val="false"/>
                <w:i w:val="false"/>
                <w:color w:val="000000"/>
                <w:sz w:val="20"/>
              </w:rPr>
              <w:t>
При приеме от услугополучателя документов на бумажном носителе услугодателем выдается открепительный талон о выбытии для предоставления его в организацию прибытия,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или мотивированный отказ.</w:t>
            </w:r>
          </w:p>
          <w:p>
            <w:pPr>
              <w:spacing w:after="20"/>
              <w:ind w:left="20"/>
              <w:jc w:val="both"/>
            </w:pPr>
            <w:r>
              <w:rPr>
                <w:rFonts w:ascii="Times New Roman"/>
                <w:b w:val="false"/>
                <w:i w:val="false"/>
                <w:color w:val="000000"/>
                <w:sz w:val="20"/>
              </w:rPr>
              <w:t>
В случае получения услуги на бумажном носителе услугодатель, к которому прибывает обучающийся, предоставляет открепительный талон о прибытии, в котором указывается его фамилия, имя, отчество (при его наличии), дата рождения, класс, язык обучения, школа (почтовый адрес, телефон, электронный адрес (официальный интернет ресурс).</w:t>
            </w:r>
          </w:p>
          <w:p>
            <w:pPr>
              <w:spacing w:after="20"/>
              <w:ind w:left="20"/>
              <w:jc w:val="both"/>
            </w:pPr>
            <w:r>
              <w:rPr>
                <w:rFonts w:ascii="Times New Roman"/>
                <w:b w:val="false"/>
                <w:i w:val="false"/>
                <w:color w:val="000000"/>
                <w:sz w:val="20"/>
              </w:rPr>
              <w:t>
Оригинал открепительного талона о прибытии (документы выдаются после предоставления оригинала открепительного талона о прибытии в другую организацию среднего образования) предоставляется в ту организацию среднего образования из которой выбывает обучающийся для получения документов (личное дело обучающегося).</w:t>
            </w:r>
          </w:p>
          <w:p>
            <w:pPr>
              <w:spacing w:after="20"/>
              <w:ind w:left="20"/>
              <w:jc w:val="both"/>
            </w:pPr>
            <w:r>
              <w:rPr>
                <w:rFonts w:ascii="Times New Roman"/>
                <w:b w:val="false"/>
                <w:i w:val="false"/>
                <w:color w:val="000000"/>
                <w:sz w:val="20"/>
              </w:rPr>
              <w:t>
Услугодатель выдает услугополучателю документы на руки (личное дело обучающегося). Услугополучатель предоставляет документы (личное дело) в организацию образования в которую прибывает.</w:t>
            </w:r>
          </w:p>
          <w:p>
            <w:pPr>
              <w:spacing w:after="20"/>
              <w:ind w:left="20"/>
              <w:jc w:val="both"/>
            </w:pPr>
            <w:r>
              <w:rPr>
                <w:rFonts w:ascii="Times New Roman"/>
                <w:b w:val="false"/>
                <w:i w:val="false"/>
                <w:color w:val="000000"/>
                <w:sz w:val="20"/>
              </w:rPr>
              <w:t>
Организации образования издают приказы и проводят сверку о зачислении/отчислении обучающегося в/из организации среднего 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услугодателя - с понедельника по пятницу, в соответствии с установленным графиком работы с 9.00 до 18.30 часов, за исключением выходных и праздничных дней, согласно </w:t>
            </w:r>
            <w:r>
              <w:rPr>
                <w:rFonts w:ascii="Times New Roman"/>
                <w:b w:val="false"/>
                <w:i w:val="false"/>
                <w:color w:val="000000"/>
                <w:sz w:val="20"/>
              </w:rPr>
              <w:t>Трудовому кодексу</w:t>
            </w:r>
            <w:r>
              <w:rPr>
                <w:rFonts w:ascii="Times New Roman"/>
                <w:b w:val="false"/>
                <w:i w:val="false"/>
                <w:color w:val="000000"/>
                <w:sz w:val="20"/>
              </w:rPr>
              <w:t xml:space="preserve"> Республики Казахстан от 23 ноября 2015 года (далее – Кодекс) с перерывом на обед с 13.00 часов до 14.30 часов.</w:t>
            </w:r>
          </w:p>
          <w:p>
            <w:pPr>
              <w:spacing w:after="20"/>
              <w:ind w:left="20"/>
              <w:jc w:val="both"/>
            </w:pPr>
            <w:r>
              <w:rPr>
                <w:rFonts w:ascii="Times New Roman"/>
                <w:b w:val="false"/>
                <w:i w:val="false"/>
                <w:color w:val="000000"/>
                <w:sz w:val="20"/>
              </w:rPr>
              <w:t>
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p>
          <w:p>
            <w:pPr>
              <w:spacing w:after="20"/>
              <w:ind w:left="20"/>
              <w:jc w:val="both"/>
            </w:pPr>
            <w:r>
              <w:rPr>
                <w:rFonts w:ascii="Times New Roman"/>
                <w:b w:val="false"/>
                <w:i w:val="false"/>
                <w:color w:val="000000"/>
                <w:sz w:val="20"/>
              </w:rPr>
              <w:t>
Адреса мест оказания государственной услуги размещены на:</w:t>
            </w:r>
          </w:p>
          <w:p>
            <w:pPr>
              <w:spacing w:after="20"/>
              <w:ind w:left="20"/>
              <w:jc w:val="both"/>
            </w:pPr>
            <w:r>
              <w:rPr>
                <w:rFonts w:ascii="Times New Roman"/>
                <w:b w:val="false"/>
                <w:i w:val="false"/>
                <w:color w:val="000000"/>
                <w:sz w:val="20"/>
              </w:rPr>
              <w:t>
1) интернет ресурса-портале www.egov.kz</w:t>
            </w:r>
          </w:p>
          <w:p>
            <w:pPr>
              <w:spacing w:after="20"/>
              <w:ind w:left="20"/>
              <w:jc w:val="both"/>
            </w:pPr>
            <w:r>
              <w:rPr>
                <w:rFonts w:ascii="Times New Roman"/>
                <w:b w:val="false"/>
                <w:i w:val="false"/>
                <w:color w:val="000000"/>
                <w:sz w:val="20"/>
              </w:rPr>
              <w:t>
2) портале www.egov.kz</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-через портал:</w:t>
            </w:r>
          </w:p>
          <w:p>
            <w:pPr>
              <w:spacing w:after="20"/>
              <w:ind w:left="20"/>
              <w:jc w:val="both"/>
            </w:pPr>
            <w:r>
              <w:rPr>
                <w:rFonts w:ascii="Times New Roman"/>
                <w:b w:val="false"/>
                <w:i w:val="false"/>
                <w:color w:val="000000"/>
                <w:sz w:val="20"/>
              </w:rPr>
              <w:t>
1) заявление родителей или иных законных представителей согласно форме приложения 2 (в школу прибытия и школу выбытия);</w:t>
            </w:r>
          </w:p>
          <w:p>
            <w:pPr>
              <w:spacing w:after="20"/>
              <w:ind w:left="20"/>
              <w:jc w:val="both"/>
            </w:pPr>
            <w:r>
              <w:rPr>
                <w:rFonts w:ascii="Times New Roman"/>
                <w:b w:val="false"/>
                <w:i w:val="false"/>
                <w:color w:val="000000"/>
                <w:sz w:val="20"/>
              </w:rPr>
              <w:t>
- услугодателю (бумажно):</w:t>
            </w:r>
          </w:p>
          <w:p>
            <w:pPr>
              <w:spacing w:after="20"/>
              <w:ind w:left="20"/>
              <w:jc w:val="both"/>
            </w:pPr>
            <w:r>
              <w:rPr>
                <w:rFonts w:ascii="Times New Roman"/>
                <w:b w:val="false"/>
                <w:i w:val="false"/>
                <w:color w:val="000000"/>
                <w:sz w:val="20"/>
              </w:rPr>
              <w:t>
1) заявление родителей или иных законных представителей согласно форме приложения 2 (в школу прибытия и школу выбытия);</w:t>
            </w:r>
          </w:p>
          <w:p>
            <w:pPr>
              <w:spacing w:after="20"/>
              <w:ind w:left="20"/>
              <w:jc w:val="both"/>
            </w:pPr>
            <w:r>
              <w:rPr>
                <w:rFonts w:ascii="Times New Roman"/>
                <w:b w:val="false"/>
                <w:i w:val="false"/>
                <w:color w:val="000000"/>
                <w:sz w:val="20"/>
              </w:rPr>
              <w:t>
2) открепительный талон о приеме документов, в котором указывается ФИО (при его наличии) ребенка, класс, язык обучения, школа, телефоны и электронный адрес (официальный интернет-ресурс) организации образования (за исключением обучающихся, выбывающих за пределы Республики Казахстан, которые предоставляют документ подтверждающий выезд за пределы Республики Казахстан).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переполненность класс-комплектов;</w:t>
            </w:r>
          </w:p>
          <w:p>
            <w:pPr>
              <w:spacing w:after="20"/>
              <w:ind w:left="20"/>
              <w:jc w:val="both"/>
            </w:pPr>
            <w:r>
              <w:rPr>
                <w:rFonts w:ascii="Times New Roman"/>
                <w:b w:val="false"/>
                <w:i w:val="false"/>
                <w:color w:val="000000"/>
                <w:sz w:val="20"/>
              </w:rPr>
              <w:t>
2) сроки подачи заявления не соответствуют установленным в настоящих правилах срокам;</w:t>
            </w:r>
          </w:p>
          <w:p>
            <w:pPr>
              <w:spacing w:after="20"/>
              <w:ind w:left="20"/>
              <w:jc w:val="both"/>
            </w:pPr>
            <w:r>
              <w:rPr>
                <w:rFonts w:ascii="Times New Roman"/>
                <w:b w:val="false"/>
                <w:i w:val="false"/>
                <w:color w:val="000000"/>
                <w:sz w:val="20"/>
              </w:rPr>
              <w:t xml:space="preserve">
3) отсутствие согласия услугополучателя, предоставляемого в соответствии со </w:t>
            </w:r>
            <w:r>
              <w:rPr>
                <w:rFonts w:ascii="Times New Roman"/>
                <w:b w:val="false"/>
                <w:i w:val="false"/>
                <w:color w:val="000000"/>
                <w:sz w:val="20"/>
              </w:rPr>
              <w:t>статьей 8</w:t>
            </w:r>
            <w:r>
              <w:rPr>
                <w:rFonts w:ascii="Times New Roman"/>
                <w:b w:val="false"/>
                <w:i w:val="false"/>
                <w:color w:val="000000"/>
                <w:sz w:val="20"/>
              </w:rPr>
              <w:t xml:space="preserve">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максимально допустимое время ожидания для сдачи пакета документов -15 минут.</w:t>
            </w:r>
          </w:p>
          <w:p>
            <w:pPr>
              <w:spacing w:after="20"/>
              <w:ind w:left="20"/>
              <w:jc w:val="both"/>
            </w:pPr>
            <w:r>
              <w:rPr>
                <w:rFonts w:ascii="Times New Roman"/>
                <w:b w:val="false"/>
                <w:i w:val="false"/>
                <w:color w:val="000000"/>
                <w:sz w:val="20"/>
              </w:rPr>
              <w:t>
2) максимально допустимое время обслуживания услугополучателя – 30 минут.</w:t>
            </w:r>
          </w:p>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к стандарту государственной услуги: </w:t>
            </w:r>
            <w:r>
              <w:br/>
            </w:r>
            <w:r>
              <w:rPr>
                <w:rFonts w:ascii="Times New Roman"/>
                <w:b w:val="false"/>
                <w:i w:val="false"/>
                <w:color w:val="000000"/>
                <w:sz w:val="20"/>
              </w:rPr>
              <w:t xml:space="preserve">"Прием документов для </w:t>
            </w:r>
            <w:r>
              <w:br/>
            </w:r>
            <w:r>
              <w:rPr>
                <w:rFonts w:ascii="Times New Roman"/>
                <w:b w:val="false"/>
                <w:i w:val="false"/>
                <w:color w:val="000000"/>
                <w:sz w:val="20"/>
              </w:rPr>
              <w:t xml:space="preserve">перевода детей между </w:t>
            </w:r>
            <w:r>
              <w:br/>
            </w:r>
            <w:r>
              <w:rPr>
                <w:rFonts w:ascii="Times New Roman"/>
                <w:b w:val="false"/>
                <w:i w:val="false"/>
                <w:color w:val="000000"/>
                <w:sz w:val="20"/>
              </w:rPr>
              <w:t xml:space="preserve">организациями начального, </w:t>
            </w:r>
            <w:r>
              <w:br/>
            </w:r>
            <w:r>
              <w:rPr>
                <w:rFonts w:ascii="Times New Roman"/>
                <w:b w:val="false"/>
                <w:i w:val="false"/>
                <w:color w:val="000000"/>
                <w:sz w:val="20"/>
              </w:rPr>
              <w:t xml:space="preserve">основного  среднего, общего </w:t>
            </w:r>
            <w:r>
              <w:br/>
            </w:r>
            <w:r>
              <w:rPr>
                <w:rFonts w:ascii="Times New Roman"/>
                <w:b w:val="false"/>
                <w:i w:val="false"/>
                <w:color w:val="000000"/>
                <w:sz w:val="20"/>
              </w:rPr>
              <w:t>среднего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Директору</w:t>
            </w:r>
            <w:r>
              <w:br/>
            </w:r>
            <w:r>
              <w:rPr>
                <w:rFonts w:ascii="Times New Roman"/>
                <w:b w:val="false"/>
                <w:i w:val="false"/>
                <w:color w:val="000000"/>
                <w:sz w:val="20"/>
              </w:rPr>
              <w:t>________________________</w:t>
            </w:r>
            <w:r>
              <w:br/>
            </w:r>
            <w:r>
              <w:rPr>
                <w:rFonts w:ascii="Times New Roman"/>
                <w:b w:val="false"/>
                <w:i w:val="false"/>
                <w:color w:val="000000"/>
                <w:sz w:val="20"/>
              </w:rPr>
              <w:t>Наименование организации образования</w:t>
            </w:r>
            <w:r>
              <w:br/>
            </w:r>
            <w:r>
              <w:rPr>
                <w:rFonts w:ascii="Times New Roman"/>
                <w:b w:val="false"/>
                <w:i w:val="false"/>
                <w:color w:val="000000"/>
                <w:sz w:val="20"/>
              </w:rPr>
              <w:t>ФИО (при его наличии) директора</w:t>
            </w:r>
            <w:r>
              <w:br/>
            </w:r>
            <w:r>
              <w:rPr>
                <w:rFonts w:ascii="Times New Roman"/>
                <w:b w:val="false"/>
                <w:i w:val="false"/>
                <w:color w:val="000000"/>
                <w:sz w:val="20"/>
              </w:rPr>
              <w:t>от _________________________</w:t>
            </w:r>
            <w:r>
              <w:br/>
            </w:r>
            <w:r>
              <w:rPr>
                <w:rFonts w:ascii="Times New Roman"/>
                <w:b w:val="false"/>
                <w:i w:val="false"/>
                <w:color w:val="000000"/>
                <w:sz w:val="20"/>
              </w:rPr>
              <w:t xml:space="preserve">ФИО (при его наличии) </w:t>
            </w:r>
            <w:r>
              <w:br/>
            </w:r>
            <w:r>
              <w:rPr>
                <w:rFonts w:ascii="Times New Roman"/>
                <w:b w:val="false"/>
                <w:i w:val="false"/>
                <w:color w:val="000000"/>
                <w:sz w:val="20"/>
              </w:rPr>
              <w:t>родителя (законного представителя)</w:t>
            </w:r>
            <w:r>
              <w:br/>
            </w:r>
            <w:r>
              <w:rPr>
                <w:rFonts w:ascii="Times New Roman"/>
                <w:b w:val="false"/>
                <w:i w:val="false"/>
                <w:color w:val="000000"/>
                <w:sz w:val="20"/>
              </w:rPr>
              <w:t>Телефон:___________</w:t>
            </w:r>
          </w:p>
        </w:tc>
      </w:tr>
    </w:tbl>
    <w:p>
      <w:pPr>
        <w:spacing w:after="0"/>
        <w:ind w:left="0"/>
        <w:jc w:val="left"/>
      </w:pPr>
      <w:r>
        <w:rPr>
          <w:rFonts w:ascii="Times New Roman"/>
          <w:b/>
          <w:i w:val="false"/>
          <w:color w:val="000000"/>
        </w:rPr>
        <w:t xml:space="preserve">                                      Заявление</w:t>
      </w:r>
    </w:p>
    <w:p>
      <w:pPr>
        <w:spacing w:after="0"/>
        <w:ind w:left="0"/>
        <w:jc w:val="both"/>
      </w:pPr>
      <w:r>
        <w:rPr>
          <w:rFonts w:ascii="Times New Roman"/>
          <w:b w:val="false"/>
          <w:i w:val="false"/>
          <w:color w:val="000000"/>
          <w:sz w:val="28"/>
        </w:rPr>
        <w:t>
      Прошу перевести моего ребенка __________________________________________</w:t>
      </w:r>
    </w:p>
    <w:p>
      <w:pPr>
        <w:spacing w:after="0"/>
        <w:ind w:left="0"/>
        <w:jc w:val="both"/>
      </w:pPr>
      <w:r>
        <w:rPr>
          <w:rFonts w:ascii="Times New Roman"/>
          <w:b w:val="false"/>
          <w:i w:val="false"/>
          <w:color w:val="000000"/>
          <w:sz w:val="28"/>
        </w:rPr>
        <w:t xml:space="preserve">                               (ФИО (при его наличии) ребенка) </w:t>
      </w:r>
    </w:p>
    <w:p>
      <w:pPr>
        <w:spacing w:after="0"/>
        <w:ind w:left="0"/>
        <w:jc w:val="both"/>
      </w:pPr>
      <w:r>
        <w:rPr>
          <w:rFonts w:ascii="Times New Roman"/>
          <w:b w:val="false"/>
          <w:i w:val="false"/>
          <w:color w:val="000000"/>
          <w:sz w:val="28"/>
        </w:rPr>
        <w:t xml:space="preserve">обучающегося ____________ класса _____________________________________________  </w:t>
      </w:r>
    </w:p>
    <w:p>
      <w:pPr>
        <w:spacing w:after="0"/>
        <w:ind w:left="0"/>
        <w:jc w:val="both"/>
      </w:pPr>
      <w:r>
        <w:rPr>
          <w:rFonts w:ascii="Times New Roman"/>
          <w:b w:val="false"/>
          <w:i w:val="false"/>
          <w:color w:val="000000"/>
          <w:sz w:val="28"/>
        </w:rPr>
        <w:t xml:space="preserve">                               (полное наименование организации образования) </w:t>
      </w:r>
    </w:p>
    <w:p>
      <w:pPr>
        <w:spacing w:after="0"/>
        <w:ind w:left="0"/>
        <w:jc w:val="both"/>
      </w:pPr>
      <w:r>
        <w:rPr>
          <w:rFonts w:ascii="Times New Roman"/>
          <w:b w:val="false"/>
          <w:i w:val="false"/>
          <w:color w:val="000000"/>
          <w:sz w:val="28"/>
        </w:rPr>
        <w:t xml:space="preserve">____________________________________________________________________________  </w:t>
      </w:r>
    </w:p>
    <w:p>
      <w:pPr>
        <w:spacing w:after="0"/>
        <w:ind w:left="0"/>
        <w:jc w:val="both"/>
      </w:pPr>
      <w:r>
        <w:rPr>
          <w:rFonts w:ascii="Times New Roman"/>
          <w:b w:val="false"/>
          <w:i w:val="false"/>
          <w:color w:val="000000"/>
          <w:sz w:val="28"/>
        </w:rPr>
        <w:t xml:space="preserve">                   (адрес регистрации, город, село, район, область) </w:t>
      </w:r>
    </w:p>
    <w:p>
      <w:pPr>
        <w:spacing w:after="0"/>
        <w:ind w:left="0"/>
        <w:jc w:val="both"/>
      </w:pPr>
      <w:r>
        <w:rPr>
          <w:rFonts w:ascii="Times New Roman"/>
          <w:b w:val="false"/>
          <w:i w:val="false"/>
          <w:color w:val="000000"/>
          <w:sz w:val="28"/>
        </w:rPr>
        <w:t xml:space="preserve">для обучения _______________________________________________________________.  </w:t>
      </w:r>
    </w:p>
    <w:p>
      <w:pPr>
        <w:spacing w:after="0"/>
        <w:ind w:left="0"/>
        <w:jc w:val="both"/>
      </w:pPr>
      <w:r>
        <w:rPr>
          <w:rFonts w:ascii="Times New Roman"/>
          <w:b w:val="false"/>
          <w:i w:val="false"/>
          <w:color w:val="000000"/>
          <w:sz w:val="28"/>
        </w:rPr>
        <w:t xml:space="preserve">                   (полное наименование организации образования)</w:t>
      </w:r>
    </w:p>
    <w:p>
      <w:pPr>
        <w:spacing w:after="0"/>
        <w:ind w:left="0"/>
        <w:jc w:val="both"/>
      </w:pPr>
      <w:r>
        <w:rPr>
          <w:rFonts w:ascii="Times New Roman"/>
          <w:b w:val="false"/>
          <w:i w:val="false"/>
          <w:color w:val="000000"/>
          <w:sz w:val="28"/>
        </w:rPr>
        <w:t xml:space="preserve">
      Даю согласие на использование защищенной законом конфиденциальной  </w:t>
      </w:r>
    </w:p>
    <w:p>
      <w:pPr>
        <w:spacing w:after="0"/>
        <w:ind w:left="0"/>
        <w:jc w:val="both"/>
      </w:pPr>
      <w:r>
        <w:rPr>
          <w:rFonts w:ascii="Times New Roman"/>
          <w:b w:val="false"/>
          <w:i w:val="false"/>
          <w:color w:val="000000"/>
          <w:sz w:val="28"/>
        </w:rPr>
        <w:t>информации, содержащейся в информационных системах</w:t>
      </w:r>
    </w:p>
    <w:p>
      <w:pPr>
        <w:spacing w:after="0"/>
        <w:ind w:left="0"/>
        <w:jc w:val="both"/>
      </w:pPr>
      <w:r>
        <w:rPr>
          <w:rFonts w:ascii="Times New Roman"/>
          <w:b w:val="false"/>
          <w:i w:val="false"/>
          <w:color w:val="000000"/>
          <w:sz w:val="28"/>
        </w:rPr>
        <w:t xml:space="preserve">
      _________________ "____"______________20___год  </w:t>
      </w:r>
    </w:p>
    <w:p>
      <w:pPr>
        <w:spacing w:after="0"/>
        <w:ind w:left="0"/>
        <w:jc w:val="both"/>
      </w:pPr>
      <w:r>
        <w:rPr>
          <w:rFonts w:ascii="Times New Roman"/>
          <w:b w:val="false"/>
          <w:i w:val="false"/>
          <w:color w:val="000000"/>
          <w:sz w:val="28"/>
        </w:rPr>
        <w:t>
      (подпись)</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